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C4EB1" w14:textId="7A07F155" w:rsidR="00505BA5" w:rsidRPr="00BF0D47" w:rsidRDefault="00BF0D47" w:rsidP="00505BA5">
      <w:pPr>
        <w:pStyle w:val="Template-DokumentNavn"/>
      </w:pPr>
      <w:bookmarkStart w:id="0" w:name="_GoBack"/>
      <w:bookmarkEnd w:id="0"/>
      <w:r>
        <w:t>Høringsn</w:t>
      </w:r>
      <w:r w:rsidR="00505BA5" w:rsidRPr="00BF0D47">
        <w:t>otat</w:t>
      </w:r>
    </w:p>
    <w:p w14:paraId="4379D024" w14:textId="092FE94D" w:rsidR="00BF0D47" w:rsidRDefault="00BF0D47" w:rsidP="00BF0D47">
      <w:pPr>
        <w:pStyle w:val="Template-Dato"/>
      </w:pPr>
      <w:bookmarkStart w:id="1" w:name="SD_FLD_Date"/>
      <w:r>
        <w:t>29. januar 2020</w:t>
      </w:r>
      <w:bookmarkStart w:id="2" w:name="SD_FLD_Heading"/>
      <w:bookmarkEnd w:id="1"/>
      <w:r>
        <w:t xml:space="preserve"> </w:t>
      </w:r>
    </w:p>
    <w:p w14:paraId="5A2B6067" w14:textId="48AB25A6" w:rsidR="00262696" w:rsidRPr="00BF0D47" w:rsidRDefault="00BF0D47" w:rsidP="00262696">
      <w:pPr>
        <w:pStyle w:val="Overskrift1"/>
      </w:pPr>
      <w:r>
        <w:t>Danmarks rapport om opfølgning på UNESCO's konvention om kulturel mangfoldighed (2005-konventionen) i perioden 2016-20</w:t>
      </w:r>
      <w:bookmarkEnd w:id="2"/>
      <w:r w:rsidR="008E746D">
        <w:t>19</w:t>
      </w:r>
    </w:p>
    <w:p w14:paraId="0504D509" w14:textId="758F22F1" w:rsidR="00C91F3D" w:rsidRDefault="00C91F3D" w:rsidP="00262696"/>
    <w:p w14:paraId="77FF0E8F" w14:textId="666D2A83" w:rsidR="00BF0D47" w:rsidRDefault="00BF0D47" w:rsidP="00262696">
      <w:r>
        <w:t>UNESCO’s konvention om kulturel mangfoldighed</w:t>
      </w:r>
      <w:r>
        <w:rPr>
          <w:rStyle w:val="Fodnotehenvisning"/>
        </w:rPr>
        <w:footnoteReference w:id="1"/>
      </w:r>
      <w:r w:rsidR="00DD4748">
        <w:t xml:space="preserve"> fra 2005 bekræfter staters rettigheder, pligter og muligheder i forbindelse med fremme og beskyttelse af kulturel mangfoldighed.</w:t>
      </w:r>
    </w:p>
    <w:p w14:paraId="2A4FC398" w14:textId="113F45C0" w:rsidR="00DD4748" w:rsidRDefault="00DD4748" w:rsidP="00262696"/>
    <w:p w14:paraId="4363A38D" w14:textId="611A1521" w:rsidR="00C91F3D" w:rsidRDefault="00C91F3D" w:rsidP="00262696">
      <w:r>
        <w:t>Danmark har ratificeret konventionen i 2006 og skal i medfør af konventionens art. 9</w:t>
      </w:r>
      <w:r w:rsidR="003B183F">
        <w:t xml:space="preserve"> om</w:t>
      </w:r>
      <w:r>
        <w:t xml:space="preserve"> informationsudveksling og gennemsigtighed indsende en rapport hver fjerde år om opfølgning på konve</w:t>
      </w:r>
      <w:r w:rsidR="008C7770">
        <w:t>ntionen. Danmark skal aflevere si</w:t>
      </w:r>
      <w:r w:rsidR="00C060B9">
        <w:t>n rapport for perioden 2016-2019</w:t>
      </w:r>
      <w:r w:rsidR="008C7770">
        <w:t xml:space="preserve"> senest den 30. april 2020.</w:t>
      </w:r>
      <w:r>
        <w:t xml:space="preserve"> </w:t>
      </w:r>
      <w:r w:rsidR="007D2892">
        <w:t xml:space="preserve">Afrapporteringen skal ske elektronisk i </w:t>
      </w:r>
      <w:r w:rsidR="008E746D">
        <w:t>et særligt afrapporteringsskema, so</w:t>
      </w:r>
      <w:r w:rsidR="000B009E">
        <w:t>m udfyldes af Kulturministeriet.</w:t>
      </w:r>
    </w:p>
    <w:p w14:paraId="28A3208E" w14:textId="0ECFEE8E" w:rsidR="008C7770" w:rsidRDefault="008C7770" w:rsidP="00262696"/>
    <w:p w14:paraId="59FF7063" w14:textId="0DDD6778" w:rsidR="008C7770" w:rsidRDefault="00661AB6" w:rsidP="00262696">
      <w:r>
        <w:t>UNESCO har med henblik på afrapporteringen</w:t>
      </w:r>
      <w:r w:rsidR="008C7770">
        <w:t xml:space="preserve"> sat fokus på følgende fire målsætninger:</w:t>
      </w:r>
    </w:p>
    <w:p w14:paraId="3A413782" w14:textId="5A40A371" w:rsidR="008C7770" w:rsidRDefault="008C7770" w:rsidP="00262696"/>
    <w:p w14:paraId="7CCB12FE" w14:textId="62CE79A2" w:rsidR="008C7770" w:rsidRPr="00661AB6" w:rsidRDefault="008C7770" w:rsidP="00262696">
      <w:r>
        <w:t xml:space="preserve">1. </w:t>
      </w:r>
      <w:r w:rsidRPr="00661AB6">
        <w:rPr>
          <w:i/>
        </w:rPr>
        <w:t>Understøtte bæredygtige sys</w:t>
      </w:r>
      <w:r w:rsidR="006D304A" w:rsidRPr="00661AB6">
        <w:rPr>
          <w:i/>
        </w:rPr>
        <w:t>temer for forvaltning af kultur</w:t>
      </w:r>
      <w:r w:rsidR="006D304A" w:rsidRPr="00661AB6">
        <w:t xml:space="preserve">, herunder </w:t>
      </w:r>
    </w:p>
    <w:p w14:paraId="41319375" w14:textId="00025BF0" w:rsidR="006D304A" w:rsidRPr="00661AB6" w:rsidRDefault="006D304A" w:rsidP="00262696">
      <w:r w:rsidRPr="00661AB6">
        <w:t>- Kulturelle og kreative sektorer.</w:t>
      </w:r>
    </w:p>
    <w:p w14:paraId="758DAF3F" w14:textId="431249EB" w:rsidR="006D304A" w:rsidRDefault="006D304A" w:rsidP="00262696">
      <w:r>
        <w:t>- Mediemangfoldighed.</w:t>
      </w:r>
    </w:p>
    <w:p w14:paraId="3ACE89EE" w14:textId="2FAA898C" w:rsidR="006D304A" w:rsidRDefault="006D304A" w:rsidP="00262696">
      <w:r>
        <w:t>- Det digitale miljø.</w:t>
      </w:r>
    </w:p>
    <w:p w14:paraId="3D54E422" w14:textId="3C6B9D25" w:rsidR="006D304A" w:rsidRDefault="006D304A" w:rsidP="00262696">
      <w:r>
        <w:t>- Partnerskab med civilsamfundet.</w:t>
      </w:r>
    </w:p>
    <w:p w14:paraId="2C3E1D7A" w14:textId="28C26849" w:rsidR="006D304A" w:rsidRDefault="006D304A" w:rsidP="00262696"/>
    <w:p w14:paraId="3EE2B96B" w14:textId="168FF432" w:rsidR="006D304A" w:rsidRDefault="006D304A" w:rsidP="00262696">
      <w:r>
        <w:t xml:space="preserve">2. </w:t>
      </w:r>
      <w:r w:rsidRPr="00661AB6">
        <w:rPr>
          <w:i/>
        </w:rPr>
        <w:t>Opnå en balanceret udveksling af kulturelle varer og tjenester og fremme kunstneres og kulturaktørers mobilitet</w:t>
      </w:r>
      <w:r>
        <w:t>, herunder</w:t>
      </w:r>
    </w:p>
    <w:p w14:paraId="2B97EED1" w14:textId="78E978CC" w:rsidR="006D304A" w:rsidRDefault="006D304A" w:rsidP="00262696">
      <w:r>
        <w:t>- Konkrete indsatser til fremme af kunstneres og kulturaktørers mobilitet.</w:t>
      </w:r>
    </w:p>
    <w:p w14:paraId="562E1B8D" w14:textId="713206DA" w:rsidR="006D304A" w:rsidRDefault="006D304A" w:rsidP="00262696">
      <w:r>
        <w:t>- Konkrete indsatser til udveksling</w:t>
      </w:r>
      <w:r w:rsidR="007B15EA">
        <w:t>, bl.a. i forhold til u-lande,</w:t>
      </w:r>
      <w:r>
        <w:t xml:space="preserve"> af kulturelle varer og tjenester</w:t>
      </w:r>
      <w:r w:rsidR="007B15EA">
        <w:t>.</w:t>
      </w:r>
    </w:p>
    <w:p w14:paraId="273DDA99" w14:textId="3B140C26" w:rsidR="007B15EA" w:rsidRDefault="007B15EA" w:rsidP="00262696">
      <w:r>
        <w:lastRenderedPageBreak/>
        <w:t xml:space="preserve">- Traktater og aftaler, hvor kultur har fået en særlig status.  </w:t>
      </w:r>
    </w:p>
    <w:p w14:paraId="2AE31234" w14:textId="3D5685BF" w:rsidR="007B15EA" w:rsidRDefault="007B15EA" w:rsidP="00262696"/>
    <w:p w14:paraId="3B55C641" w14:textId="730B3342" w:rsidR="007B15EA" w:rsidRDefault="007B15EA" w:rsidP="00262696">
      <w:r>
        <w:t xml:space="preserve">3. </w:t>
      </w:r>
      <w:r w:rsidRPr="00661AB6">
        <w:rPr>
          <w:i/>
        </w:rPr>
        <w:t>Integrere kultur i rammer</w:t>
      </w:r>
      <w:r w:rsidR="00661AB6">
        <w:rPr>
          <w:i/>
        </w:rPr>
        <w:t>/indsatser</w:t>
      </w:r>
      <w:r w:rsidRPr="00661AB6">
        <w:rPr>
          <w:i/>
        </w:rPr>
        <w:t xml:space="preserve"> for bæredygtig udvikling</w:t>
      </w:r>
      <w:r>
        <w:t>, herunder</w:t>
      </w:r>
    </w:p>
    <w:p w14:paraId="5F927F9A" w14:textId="184C1E78" w:rsidR="007B15EA" w:rsidRDefault="004A4404" w:rsidP="00262696">
      <w:r>
        <w:t xml:space="preserve">- Nationale politikker </w:t>
      </w:r>
      <w:r w:rsidR="007B15EA">
        <w:t>for bæredygtig udvikling</w:t>
      </w:r>
      <w:r>
        <w:t>, der anerkender kulturens rolle</w:t>
      </w:r>
      <w:r w:rsidR="007B15EA">
        <w:t>.</w:t>
      </w:r>
    </w:p>
    <w:p w14:paraId="612099C5" w14:textId="7660411E" w:rsidR="007B15EA" w:rsidRDefault="007B15EA" w:rsidP="00262696">
      <w:r>
        <w:t xml:space="preserve">- Internationalt samarbejde for bæredygtig udvikling. </w:t>
      </w:r>
    </w:p>
    <w:p w14:paraId="52197D03" w14:textId="0FBA5F91" w:rsidR="006D304A" w:rsidRDefault="006D304A" w:rsidP="00262696"/>
    <w:p w14:paraId="1B831713" w14:textId="77777777" w:rsidR="00661AB6" w:rsidRDefault="00661AB6" w:rsidP="00262696">
      <w:r>
        <w:t xml:space="preserve">4. </w:t>
      </w:r>
      <w:r>
        <w:rPr>
          <w:i/>
        </w:rPr>
        <w:t>Fremme menneskerettigheder og grundlæggende frihedsrettigheder</w:t>
      </w:r>
      <w:r>
        <w:t>, herunder</w:t>
      </w:r>
    </w:p>
    <w:p w14:paraId="66D7C3DC" w14:textId="77777777" w:rsidR="00661AB6" w:rsidRDefault="00661AB6" w:rsidP="00262696">
      <w:r>
        <w:t>- Kønsligestilling.</w:t>
      </w:r>
    </w:p>
    <w:p w14:paraId="592D06DF" w14:textId="77777777" w:rsidR="00661AB6" w:rsidRDefault="00661AB6" w:rsidP="00262696">
      <w:r>
        <w:t>- Kunstnerisk frihed.</w:t>
      </w:r>
    </w:p>
    <w:p w14:paraId="17572A4A" w14:textId="01D72277" w:rsidR="00661AB6" w:rsidRDefault="00661AB6" w:rsidP="00262696"/>
    <w:p w14:paraId="3551E7BA" w14:textId="1D961953" w:rsidR="00661AB6" w:rsidRDefault="00661AB6" w:rsidP="00262696">
      <w:r>
        <w:t>Der spørges derudover i et særskilt kapitel til tiltag eller initiativer, som organisationer</w:t>
      </w:r>
      <w:r w:rsidR="00A36D7C">
        <w:t>, institutioner mv.</w:t>
      </w:r>
      <w:r>
        <w:t xml:space="preserve"> har meldt ind som relevante </w:t>
      </w:r>
      <w:r w:rsidR="00C060B9">
        <w:t>for</w:t>
      </w:r>
      <w:r>
        <w:t xml:space="preserve"> et eller flere af ovennævnte fire målsætninger.</w:t>
      </w:r>
      <w:r w:rsidR="007D2892">
        <w:t xml:space="preserve"> </w:t>
      </w:r>
      <w:r w:rsidR="00A36D7C">
        <w:t>Input fra organisationer, institutioner mv.</w:t>
      </w:r>
      <w:r w:rsidR="007D2892">
        <w:t xml:space="preserve"> hertil indgives på et </w:t>
      </w:r>
      <w:r w:rsidR="00A36D7C">
        <w:rPr>
          <w:u w:val="single"/>
        </w:rPr>
        <w:t>særligt skema</w:t>
      </w:r>
      <w:r w:rsidR="00A36D7C">
        <w:t xml:space="preserve"> og skrives </w:t>
      </w:r>
      <w:r w:rsidR="00A36D7C" w:rsidRPr="00A36D7C">
        <w:rPr>
          <w:u w:val="single"/>
        </w:rPr>
        <w:t>på engelsk</w:t>
      </w:r>
      <w:r w:rsidR="00A36D7C">
        <w:t>.</w:t>
      </w:r>
    </w:p>
    <w:p w14:paraId="0AFD6341" w14:textId="24BF8690" w:rsidR="007D2892" w:rsidRDefault="007D2892" w:rsidP="00262696"/>
    <w:p w14:paraId="629A0D64" w14:textId="4F8E8D32" w:rsidR="007D2892" w:rsidRPr="00C060B9" w:rsidRDefault="007D2892" w:rsidP="00262696">
      <w:pPr>
        <w:rPr>
          <w:b/>
        </w:rPr>
      </w:pPr>
      <w:r w:rsidRPr="00C060B9">
        <w:rPr>
          <w:b/>
        </w:rPr>
        <w:t xml:space="preserve">Frist </w:t>
      </w:r>
      <w:r w:rsidR="004A4404">
        <w:rPr>
          <w:b/>
        </w:rPr>
        <w:t>for bidrag til høringen er den 16</w:t>
      </w:r>
      <w:r w:rsidRPr="00C060B9">
        <w:rPr>
          <w:b/>
        </w:rPr>
        <w:t>. marts 2020</w:t>
      </w:r>
      <w:r>
        <w:t>. Bidrag bedes venligst sendt til</w:t>
      </w:r>
      <w:r w:rsidR="00C060B9">
        <w:t xml:space="preserve"> Kulturministeriet på e-mail</w:t>
      </w:r>
      <w:r>
        <w:t xml:space="preserve">adressen: </w:t>
      </w:r>
      <w:hyperlink r:id="rId9" w:history="1">
        <w:r w:rsidRPr="006C4B77">
          <w:rPr>
            <w:rStyle w:val="Hyperlink"/>
          </w:rPr>
          <w:t>asj@kum.dk</w:t>
        </w:r>
      </w:hyperlink>
      <w:r>
        <w:t xml:space="preserve"> Nærmere oplysninger om konventionen og vedlagte bilag følger på side 2.</w:t>
      </w:r>
      <w:r w:rsidR="00C060B9">
        <w:tab/>
      </w:r>
      <w:r w:rsidR="00C060B9">
        <w:tab/>
      </w:r>
      <w:r w:rsidR="00C060B9">
        <w:tab/>
      </w:r>
      <w:r w:rsidR="00C060B9">
        <w:rPr>
          <w:b/>
        </w:rPr>
        <w:t>VEND!</w:t>
      </w:r>
    </w:p>
    <w:p w14:paraId="57535403" w14:textId="498B9729" w:rsidR="007D2892" w:rsidRDefault="007D2892" w:rsidP="00262696"/>
    <w:p w14:paraId="0B32DD69" w14:textId="77777777" w:rsidR="007D2892" w:rsidRDefault="007D2892" w:rsidP="00262696"/>
    <w:p w14:paraId="30299FE6" w14:textId="29A6B8D8" w:rsidR="00DD4748" w:rsidRDefault="00661AB6" w:rsidP="00262696">
      <w:r>
        <w:t xml:space="preserve"> </w:t>
      </w:r>
      <w:r w:rsidR="00DD4748">
        <w:t>Konventionen</w:t>
      </w:r>
      <w:r w:rsidR="00C060B9">
        <w:t xml:space="preserve"> om kulturel mangfoldighed</w:t>
      </w:r>
      <w:r w:rsidR="00DD4748">
        <w:t xml:space="preserve"> har overordnet til formål at:</w:t>
      </w:r>
    </w:p>
    <w:p w14:paraId="7C0E037E" w14:textId="77777777" w:rsidR="00C060B9" w:rsidRDefault="00C060B9" w:rsidP="00262696"/>
    <w:p w14:paraId="2CF76725" w14:textId="2B45FE6E" w:rsidR="00DD4748" w:rsidRDefault="00DD4748" w:rsidP="00DD4748">
      <w:pPr>
        <w:pStyle w:val="Opstilling-punkttegn"/>
      </w:pPr>
      <w:r>
        <w:t>Sikre staters ret til at føre kulturpolitik på egen jord.</w:t>
      </w:r>
    </w:p>
    <w:p w14:paraId="51333A8E" w14:textId="77777777" w:rsidR="00DD4748" w:rsidRDefault="00DD4748" w:rsidP="00DD4748">
      <w:pPr>
        <w:pStyle w:val="Opstilling-punkttegn"/>
      </w:pPr>
      <w:r>
        <w:t>Beskytte den kulturelle mangfoldighed og anerkende dens betydning for de fundamentale menneskerettigheder.</w:t>
      </w:r>
    </w:p>
    <w:p w14:paraId="7AA4B03F" w14:textId="77777777" w:rsidR="00DD4748" w:rsidRDefault="00DD4748" w:rsidP="00DD4748">
      <w:pPr>
        <w:pStyle w:val="Opstilling-punkttegn"/>
      </w:pPr>
      <w:r>
        <w:t>Fremme kulturelt samarbejde på tværs af landene.</w:t>
      </w:r>
    </w:p>
    <w:p w14:paraId="347518E3" w14:textId="77777777" w:rsidR="00DD4748" w:rsidRDefault="00DD4748" w:rsidP="00DD4748">
      <w:pPr>
        <w:pStyle w:val="Opstilling-punkttegn"/>
      </w:pPr>
      <w:r>
        <w:t>Anerkende kulturelle aktiviteters, goders og tjenesteydelsers dobbelte rolle som både ”kultur” og ”varer”.</w:t>
      </w:r>
    </w:p>
    <w:p w14:paraId="4796E363" w14:textId="77777777" w:rsidR="00C91F3D" w:rsidRDefault="00DD4748" w:rsidP="00DD4748">
      <w:pPr>
        <w:pStyle w:val="Opstilling-punkttegn"/>
      </w:pPr>
      <w:r>
        <w:t>Fremme solidaritet med udviklingslande.</w:t>
      </w:r>
    </w:p>
    <w:p w14:paraId="671E1123" w14:textId="0F33A45D" w:rsidR="00C91F3D" w:rsidRDefault="00C91F3D" w:rsidP="00DD4748">
      <w:pPr>
        <w:pStyle w:val="Opstilling-punkttegn"/>
      </w:pPr>
      <w:r>
        <w:t>Understrege sammenhængen mellem kulturel mangfoldighed og udvikling og i den forbindelse at støtte ud</w:t>
      </w:r>
      <w:r w:rsidR="000B009E">
        <w:t xml:space="preserve">viklingslandes bestræbelser på </w:t>
      </w:r>
      <w:r>
        <w:t xml:space="preserve">at fremme kulturel mangfoldighed til gavn for hele verdenssamfundet. </w:t>
      </w:r>
    </w:p>
    <w:p w14:paraId="7AE58DCE" w14:textId="77777777" w:rsidR="00C91F3D" w:rsidRDefault="00C91F3D" w:rsidP="00C91F3D">
      <w:pPr>
        <w:pStyle w:val="Opstilling-punkttegn"/>
        <w:numPr>
          <w:ilvl w:val="0"/>
          <w:numId w:val="0"/>
        </w:numPr>
        <w:ind w:left="284" w:hanging="284"/>
      </w:pPr>
    </w:p>
    <w:p w14:paraId="6624EDB6" w14:textId="1FB51F71" w:rsidR="00DD4748" w:rsidRDefault="00C060B9" w:rsidP="00C91F3D">
      <w:pPr>
        <w:pStyle w:val="Opstilling-punkttegn"/>
        <w:numPr>
          <w:ilvl w:val="0"/>
          <w:numId w:val="0"/>
        </w:numPr>
      </w:pPr>
      <w:r>
        <w:lastRenderedPageBreak/>
        <w:t>Konventionens anvendelsesområde er ”politikker og foranstaltninger, som parterne vedtager til beskyttelse og fremme af de kulturelle udtryksformers mangfoldighed</w:t>
      </w:r>
      <w:r w:rsidR="000B009E">
        <w:t>”</w:t>
      </w:r>
      <w:r>
        <w:t xml:space="preserve"> (art. 3).</w:t>
      </w:r>
    </w:p>
    <w:p w14:paraId="72A22BF1" w14:textId="5D8F80AF" w:rsidR="00C060B9" w:rsidRDefault="00C060B9" w:rsidP="00C91F3D">
      <w:pPr>
        <w:pStyle w:val="Opstilling-punkttegn"/>
        <w:numPr>
          <w:ilvl w:val="0"/>
          <w:numId w:val="0"/>
        </w:numPr>
      </w:pPr>
    </w:p>
    <w:p w14:paraId="46C95964" w14:textId="126E3034" w:rsidR="00C060B9" w:rsidRDefault="00C060B9" w:rsidP="00C91F3D">
      <w:pPr>
        <w:pStyle w:val="Opstilling-punkttegn"/>
        <w:numPr>
          <w:ilvl w:val="0"/>
          <w:numId w:val="0"/>
        </w:numPr>
      </w:pPr>
      <w:r>
        <w:t>I konventionen fastlægges centrale principper som f.eks. respekten for menneskerettigheder, ligesom der gives nogle definitioner på vigtige begreber (som f.eks. ”kulturel mangfoldighed” og ”kulturelle aktiviteter, varer og tjenesteydelser</w:t>
      </w:r>
      <w:r w:rsidR="000B009E">
        <w:t>”</w:t>
      </w:r>
      <w:r>
        <w:t xml:space="preserve"> (art. 2 og 4).</w:t>
      </w:r>
    </w:p>
    <w:p w14:paraId="642A73F4" w14:textId="77777777" w:rsidR="00C060B9" w:rsidRDefault="00C060B9" w:rsidP="00C91F3D">
      <w:pPr>
        <w:pStyle w:val="Opstilling-punkttegn"/>
        <w:numPr>
          <w:ilvl w:val="0"/>
          <w:numId w:val="0"/>
        </w:numPr>
      </w:pPr>
    </w:p>
    <w:p w14:paraId="40DEF5F0" w14:textId="0C4D622E" w:rsidR="00C060B9" w:rsidRDefault="00C060B9" w:rsidP="00C91F3D">
      <w:pPr>
        <w:pStyle w:val="Opstilling-punkttegn"/>
        <w:numPr>
          <w:ilvl w:val="0"/>
          <w:numId w:val="0"/>
        </w:numPr>
      </w:pPr>
      <w:r>
        <w:t>Der er endvidere bl.a. bestemmelser om staters rettigheder (f.eks. rettighed til at føre egen kulturpolitik) og pligter (til at beskytte og fremme de kulturelle udtryksformer</w:t>
      </w:r>
      <w:r w:rsidR="000B009E">
        <w:t>s mangfoldighed</w:t>
      </w:r>
      <w:r>
        <w:t xml:space="preserve">) (art. 5-7). </w:t>
      </w:r>
    </w:p>
    <w:p w14:paraId="18CDBD36" w14:textId="77777777" w:rsidR="00C060B9" w:rsidRDefault="00C060B9" w:rsidP="00C91F3D">
      <w:pPr>
        <w:pStyle w:val="Opstilling-punkttegn"/>
        <w:numPr>
          <w:ilvl w:val="0"/>
          <w:numId w:val="0"/>
        </w:numPr>
      </w:pPr>
    </w:p>
    <w:p w14:paraId="37047066" w14:textId="77777777" w:rsidR="008E746D" w:rsidRDefault="008E746D" w:rsidP="00C91F3D">
      <w:pPr>
        <w:pStyle w:val="Opstilling-punkttegn"/>
        <w:numPr>
          <w:ilvl w:val="0"/>
          <w:numId w:val="0"/>
        </w:numPr>
      </w:pPr>
      <w:r>
        <w:t>Der opfordres til fremme af samarbejde på tværs af landene, herunder med særligt fokus på udviklingslande (art. 12-17).</w:t>
      </w:r>
    </w:p>
    <w:p w14:paraId="0392341E" w14:textId="77777777" w:rsidR="008E746D" w:rsidRDefault="008E746D" w:rsidP="00C91F3D">
      <w:pPr>
        <w:pStyle w:val="Opstilling-punkttegn"/>
        <w:numPr>
          <w:ilvl w:val="0"/>
          <w:numId w:val="0"/>
        </w:numPr>
      </w:pPr>
    </w:p>
    <w:p w14:paraId="2A16A2BA" w14:textId="35CB2B5D" w:rsidR="008E746D" w:rsidRDefault="008E746D" w:rsidP="00C91F3D">
      <w:pPr>
        <w:pStyle w:val="Opstilling-punkttegn"/>
        <w:numPr>
          <w:ilvl w:val="0"/>
          <w:numId w:val="0"/>
        </w:numPr>
      </w:pPr>
      <w:r>
        <w:t xml:space="preserve">Centralt for konventionen er forholdet til andre instrumenter. Det fastslås, at konventionen i forhold til andre instrumenter skal være gensidigt understøttende, komplementær og ikke-underordnet (art. 20). Bestemmelsen skal ses i sammenhæng med art. 21, hvorefter man skal tage hensyn til konventionens målsætninger og principper </w:t>
      </w:r>
      <w:r w:rsidR="000B009E">
        <w:t>ved</w:t>
      </w:r>
      <w:r>
        <w:t xml:space="preserve"> udformning og indgåelse af alle nye internationale aftaler. </w:t>
      </w:r>
    </w:p>
    <w:p w14:paraId="57CC9192" w14:textId="77777777" w:rsidR="008E746D" w:rsidRDefault="008E746D" w:rsidP="00C91F3D">
      <w:pPr>
        <w:pStyle w:val="Opstilling-punkttegn"/>
        <w:numPr>
          <w:ilvl w:val="0"/>
          <w:numId w:val="0"/>
        </w:numPr>
      </w:pPr>
    </w:p>
    <w:p w14:paraId="627BF148" w14:textId="77777777" w:rsidR="008E746D" w:rsidRDefault="008E746D" w:rsidP="00C91F3D">
      <w:pPr>
        <w:pStyle w:val="Opstilling-punkttegn"/>
        <w:numPr>
          <w:ilvl w:val="0"/>
          <w:numId w:val="0"/>
        </w:numPr>
      </w:pPr>
      <w:r>
        <w:t>Der er oprettet en International fond for kulturel mangfoldighed, som skal finansieres via frivillige bidrag og fra UNESCO’s generalkonference (art. 18).</w:t>
      </w:r>
    </w:p>
    <w:p w14:paraId="7F058567" w14:textId="77777777" w:rsidR="008E746D" w:rsidRDefault="008E746D" w:rsidP="00C91F3D">
      <w:pPr>
        <w:pStyle w:val="Opstilling-punkttegn"/>
        <w:numPr>
          <w:ilvl w:val="0"/>
          <w:numId w:val="0"/>
        </w:numPr>
      </w:pPr>
    </w:p>
    <w:p w14:paraId="3DF372DE" w14:textId="24020806" w:rsidR="00BF0D47" w:rsidRDefault="008E746D" w:rsidP="00217E6B">
      <w:pPr>
        <w:pStyle w:val="Opstilling-punkttegn"/>
        <w:numPr>
          <w:ilvl w:val="0"/>
          <w:numId w:val="0"/>
        </w:numPr>
      </w:pPr>
      <w:r>
        <w:t xml:space="preserve">De resterende artikler </w:t>
      </w:r>
      <w:r w:rsidR="005622E3">
        <w:t>vedrører opfølgningsorganer og -</w:t>
      </w:r>
      <w:r>
        <w:t xml:space="preserve">mekanismer samt afsluttende bestemmelser. </w:t>
      </w:r>
      <w:r w:rsidR="00C060B9">
        <w:t xml:space="preserve"> </w:t>
      </w:r>
    </w:p>
    <w:p w14:paraId="7CFA9E80" w14:textId="77777777" w:rsidR="00217E6B" w:rsidRDefault="00217E6B" w:rsidP="00217E6B">
      <w:pPr>
        <w:pStyle w:val="Opstilling-punkttegn"/>
        <w:numPr>
          <w:ilvl w:val="0"/>
          <w:numId w:val="0"/>
        </w:numPr>
      </w:pPr>
    </w:p>
    <w:p w14:paraId="3FF39CF9" w14:textId="55A58720" w:rsidR="00BF0D47" w:rsidRDefault="008E746D" w:rsidP="00262696">
      <w:r>
        <w:rPr>
          <w:b/>
        </w:rPr>
        <w:t>Bilag:</w:t>
      </w:r>
    </w:p>
    <w:p w14:paraId="670255C8" w14:textId="7386AE98" w:rsidR="008E746D" w:rsidRDefault="008E746D" w:rsidP="008E746D">
      <w:pPr>
        <w:pStyle w:val="Opstilling-punkttegn"/>
      </w:pPr>
      <w:r>
        <w:t>Afrapporteringsskema vedr. opfølgning på konvention i 2016-2019 (PDF)</w:t>
      </w:r>
      <w:r w:rsidR="000B009E">
        <w:t>.</w:t>
      </w:r>
    </w:p>
    <w:p w14:paraId="10E4F5C8" w14:textId="76EA7160" w:rsidR="000B009E" w:rsidRDefault="000B009E" w:rsidP="008E746D">
      <w:pPr>
        <w:pStyle w:val="Opstilling-punkttegn"/>
      </w:pPr>
      <w:r>
        <w:t xml:space="preserve">Skema mhp. høringsbidrag fra civilsamfundsorganisationer (udfyldes </w:t>
      </w:r>
      <w:r w:rsidR="00F7145B">
        <w:t xml:space="preserve">elektronisk af organisationer mv. </w:t>
      </w:r>
      <w:r>
        <w:t xml:space="preserve">og sendes til Kulturministeriet). </w:t>
      </w:r>
    </w:p>
    <w:p w14:paraId="0EDDD851" w14:textId="029B644D" w:rsidR="000B009E" w:rsidRDefault="000B009E" w:rsidP="008E746D">
      <w:pPr>
        <w:pStyle w:val="Opstilling-punkttegn"/>
      </w:pPr>
      <w:r>
        <w:t>Liste over høringsparter.</w:t>
      </w:r>
    </w:p>
    <w:p w14:paraId="1E639187" w14:textId="6345F094" w:rsidR="000B009E" w:rsidRDefault="000B009E" w:rsidP="008E746D">
      <w:pPr>
        <w:pStyle w:val="Opstilling-punkttegn"/>
      </w:pPr>
      <w:r>
        <w:t>UNESCO’s konvention om kulturel mangfoldighed (i engelsk version).</w:t>
      </w:r>
    </w:p>
    <w:p w14:paraId="0D2B54AE" w14:textId="45BBFB64" w:rsidR="000B009E" w:rsidRDefault="000B009E" w:rsidP="008E746D">
      <w:pPr>
        <w:pStyle w:val="Opstilling-punkttegn"/>
      </w:pPr>
      <w:r>
        <w:lastRenderedPageBreak/>
        <w:t>UNESCO’s konvention om kulturel mangfoldighed (</w:t>
      </w:r>
      <w:r w:rsidR="00F7145B">
        <w:t>link til</w:t>
      </w:r>
      <w:r>
        <w:t xml:space="preserve"> dansk version)</w:t>
      </w:r>
      <w:r w:rsidR="00217E6B">
        <w:t>:</w:t>
      </w:r>
    </w:p>
    <w:p w14:paraId="57A7FF9F" w14:textId="77777777" w:rsidR="00217E6B" w:rsidRPr="008E746D" w:rsidRDefault="00217E6B" w:rsidP="00217E6B">
      <w:pPr>
        <w:pStyle w:val="Opstilling-punkttegn"/>
        <w:numPr>
          <w:ilvl w:val="0"/>
          <w:numId w:val="0"/>
        </w:numPr>
      </w:pPr>
    </w:p>
    <w:p w14:paraId="47AC5ED8" w14:textId="77777777" w:rsidR="00217E6B" w:rsidRDefault="00217E6B" w:rsidP="00262696"/>
    <w:p w14:paraId="2E730B4E" w14:textId="0E858CED" w:rsidR="00BF0D47" w:rsidRDefault="00BF0D47" w:rsidP="00262696"/>
    <w:sectPr w:rsidR="00BF0D47" w:rsidSect="00217E6B"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1418" w:right="2931" w:bottom="567" w:left="1247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A68BC" w14:textId="77777777" w:rsidR="00701307" w:rsidRDefault="00701307">
      <w:r>
        <w:separator/>
      </w:r>
    </w:p>
  </w:endnote>
  <w:endnote w:type="continuationSeparator" w:id="0">
    <w:p w14:paraId="0797181C" w14:textId="77777777" w:rsidR="00701307" w:rsidRDefault="0070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49747" w14:textId="01F53BED" w:rsidR="00F7172A" w:rsidRDefault="00F7172A">
    <w:pPr>
      <w:pStyle w:val="Sidefod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0897D0" wp14:editId="56946165">
              <wp:simplePos x="0" y="0"/>
              <wp:positionH relativeFrom="page">
                <wp:posOffset>0</wp:posOffset>
              </wp:positionH>
              <wp:positionV relativeFrom="page">
                <wp:posOffset>9966325</wp:posOffset>
              </wp:positionV>
              <wp:extent cx="7560000" cy="720000"/>
              <wp:effectExtent l="0" t="0" r="3175" b="444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0" cy="7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95D14D2" w14:textId="77D77D33" w:rsidR="00F7172A" w:rsidRPr="00F7172A" w:rsidRDefault="00F7172A" w:rsidP="00F7172A">
                          <w:pPr>
                            <w:jc w:val="center"/>
                            <w:rPr>
                              <w:rFonts w:ascii="Franklin Gothic Book" w:hAnsi="Franklin Gothic Book"/>
                              <w:sz w:val="17"/>
                            </w:rPr>
                          </w:pP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t xml:space="preserve">Side </w:t>
                          </w: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begin"/>
                          </w: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instrText xml:space="preserve"> PAGE </w:instrText>
                          </w: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separate"/>
                          </w:r>
                          <w:r w:rsidR="00AE0D1F">
                            <w:rPr>
                              <w:rStyle w:val="Sidetal"/>
                              <w:rFonts w:ascii="Franklin Gothic Book" w:hAnsi="Franklin Gothic Book"/>
                              <w:noProof/>
                            </w:rPr>
                            <w:t>2</w:t>
                          </w: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0897D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784.75pt;width:595.3pt;height:56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" filled="f" fillcolor="white [3201]" stroked="f" strokeweight=".5pt">
              <v:textbox inset="0,0,0,0">
                <w:txbxContent>
                  <w:p w14:paraId="595D14D2" w14:textId="77D77D33" w:rsidR="00F7172A" w:rsidRPr="00F7172A" w:rsidRDefault="00F7172A" w:rsidP="00F7172A">
                    <w:pPr>
                      <w:jc w:val="center"/>
                      <w:rPr>
                        <w:rFonts w:ascii="Franklin Gothic Book" w:hAnsi="Franklin Gothic Book"/>
                        <w:sz w:val="17"/>
                      </w:rPr>
                    </w:pP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t xml:space="preserve">Side </w:t>
                    </w: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fldChar w:fldCharType="begin"/>
                    </w: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instrText xml:space="preserve"> PAGE </w:instrText>
                    </w: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fldChar w:fldCharType="separate"/>
                    </w:r>
                    <w:r w:rsidR="00AE0D1F">
                      <w:rPr>
                        <w:rStyle w:val="Sidetal"/>
                        <w:rFonts w:ascii="Franklin Gothic Book" w:hAnsi="Franklin Gothic Book"/>
                        <w:noProof/>
                      </w:rPr>
                      <w:t>2</w:t>
                    </w: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AB283" w14:textId="77777777" w:rsidR="00C877B7" w:rsidRDefault="00C877B7" w:rsidP="00C877B7">
    <w:pPr>
      <w:pStyle w:val="Sidefod"/>
      <w:rPr>
        <w:lang w:val="en-US"/>
      </w:rPr>
    </w:pPr>
  </w:p>
  <w:p w14:paraId="72EF4053" w14:textId="77777777" w:rsidR="00C877B7" w:rsidRPr="00433FD9" w:rsidRDefault="00C877B7" w:rsidP="00C877B7">
    <w:pPr>
      <w:pStyle w:val="Sidefod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F83B034" wp14:editId="5A0BA510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584000" cy="475200"/>
              <wp:effectExtent l="0" t="0" r="0" b="1270"/>
              <wp:wrapNone/>
              <wp:docPr id="1" name="Jour.No.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4000" cy="475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D3A1571" w14:textId="381180C6" w:rsidR="00C877B7" w:rsidRPr="00F65788" w:rsidRDefault="00C877B7" w:rsidP="00F7172A">
                          <w:pPr>
                            <w:pStyle w:val="Template-JNr0"/>
                            <w:rPr>
                              <w:lang w:val="en-US"/>
                            </w:rPr>
                          </w:pPr>
                          <w:r w:rsidRPr="001A3AE2">
                            <w:rPr>
                              <w:lang w:val="en-GB"/>
                            </w:rPr>
                            <w:t>Jour. nr.</w:t>
                          </w:r>
                          <w:r w:rsidRPr="001A3AE2">
                            <w:rPr>
                              <w:lang w:val="en-GB"/>
                            </w:rPr>
                            <w:tab/>
                          </w:r>
                          <w:sdt>
                            <w:sdtPr>
                              <w:tag w:val="DocumentNumber"/>
                              <w:id w:val="10002"/>
                              <w:placeholder>
                                <w:docPart w:val="DE8403D1850D482CA333694B910209C9"/>
                              </w:placeholder>
                              <w:dataBinding w:prefixMappings="xmlns:gbs='http://www.software-innovation.no/growBusinessDocument'" w:xpath="/gbs:GrowBusinessDocument/gbs:DocumentNumber[@gbs:key='10002']" w:storeItemID="{86C62501-49AA-4A2C-A26A-E04E9B4043F8}"/>
                              <w:text/>
                            </w:sdtPr>
                            <w:sdtEndPr/>
                            <w:sdtContent>
                              <w:r w:rsidR="00BF0D47">
                                <w:t>19/03775-9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83B034" id="_x0000_t202" coordsize="21600,21600" o:spt="202" path="m,l,21600r21600,l21600,xe">
              <v:stroke joinstyle="miter"/>
              <v:path gradientshapeok="t" o:connecttype="rect"/>
            </v:shapetype>
            <v:shape id="Jour.No." o:spid="_x0000_s1027" type="#_x0000_t202" style="position:absolute;margin-left:73.5pt;margin-top:0;width:124.7pt;height:37.4pt;z-index:25165824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" filled="f" fillcolor="white [3201]" stroked="f" strokeweight=".5pt">
              <v:textbox inset="0,0,0,0">
                <w:txbxContent>
                  <w:p w14:paraId="1D3A1571" w14:textId="381180C6" w:rsidR="00C877B7" w:rsidRPr="00F65788" w:rsidRDefault="00C877B7" w:rsidP="00F7172A">
                    <w:pPr>
                      <w:pStyle w:val="Template-JNr0"/>
                      <w:rPr>
                        <w:lang w:val="en-US"/>
                      </w:rPr>
                    </w:pPr>
                    <w:r w:rsidRPr="001A3AE2">
                      <w:rPr>
                        <w:lang w:val="en-GB"/>
                      </w:rPr>
                      <w:t>Jour. nr.</w:t>
                    </w:r>
                    <w:r w:rsidRPr="001A3AE2">
                      <w:rPr>
                        <w:lang w:val="en-GB"/>
                      </w:rPr>
                      <w:tab/>
                    </w:r>
                    <w:sdt>
                      <w:sdtPr>
                        <w:tag w:val="DocumentNumber"/>
                        <w:id w:val="10002"/>
                        <w:placeholder>
                          <w:docPart w:val="DE8403D1850D482CA333694B910209C9"/>
                        </w:placeholder>
                        <w:dataBinding w:prefixMappings="xmlns:gbs='http://www.software-innovation.no/growBusinessDocument'" w:xpath="/gbs:GrowBusinessDocument/gbs:DocumentNumber[@gbs:key='10002']" w:storeItemID="{86C62501-49AA-4A2C-A26A-E04E9B4043F8}"/>
                        <w:text/>
                      </w:sdtPr>
                      <w:sdtEndPr/>
                      <w:sdtContent>
                        <w:r w:rsidR="00BF0D47">
                          <w:t>19/03775-9</w:t>
                        </w:r>
                      </w:sdtContent>
                    </w:sdt>
                  </w:p>
                </w:txbxContent>
              </v:textbox>
              <w10:wrap anchorx="margin" anchory="page"/>
            </v:shape>
          </w:pict>
        </mc:Fallback>
      </mc:AlternateContent>
    </w:r>
    <w:bookmarkStart w:id="3" w:name="_Hlk878006"/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D0373" w14:textId="77777777" w:rsidR="00701307" w:rsidRDefault="00701307">
      <w:r>
        <w:separator/>
      </w:r>
    </w:p>
  </w:footnote>
  <w:footnote w:type="continuationSeparator" w:id="0">
    <w:p w14:paraId="6FA1BC5C" w14:textId="77777777" w:rsidR="00701307" w:rsidRDefault="00701307">
      <w:r>
        <w:continuationSeparator/>
      </w:r>
    </w:p>
  </w:footnote>
  <w:footnote w:id="1">
    <w:p w14:paraId="21A78B1D" w14:textId="1551E0DE" w:rsidR="00BF0D47" w:rsidRDefault="00BF0D47">
      <w:pPr>
        <w:pStyle w:val="Fodnotetekst"/>
      </w:pPr>
      <w:r>
        <w:rPr>
          <w:rStyle w:val="Fodnotehenvisning"/>
        </w:rPr>
        <w:footnoteRef/>
      </w:r>
      <w:r>
        <w:t xml:space="preserve"> Fulde titel: UNESCO’s konvention om beskyttelse og fremme af de kulturelle udtryksformers mangfoldighed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72D37" w14:textId="4DC710FF" w:rsidR="00B60475" w:rsidRDefault="00B60475" w:rsidP="00D7739E">
    <w:pPr>
      <w:pStyle w:val="Sidehoved"/>
    </w:pPr>
  </w:p>
  <w:p w14:paraId="113E3C73" w14:textId="1CDDE21B" w:rsidR="00B60475" w:rsidRDefault="00BF0D47">
    <w:pPr>
      <w:pStyle w:val="Sidehoved"/>
    </w:pPr>
    <w:r>
      <w:rPr>
        <w:noProof/>
      </w:rPr>
      <w:drawing>
        <wp:anchor distT="0" distB="0" distL="114300" distR="114300" simplePos="0" relativeHeight="251656192" behindDoc="0" locked="0" layoutInCell="1" allowOverlap="1" wp14:anchorId="0737F995" wp14:editId="1560F688">
          <wp:simplePos x="0" y="0"/>
          <wp:positionH relativeFrom="page">
            <wp:posOffset>5230495</wp:posOffset>
          </wp:positionH>
          <wp:positionV relativeFrom="page">
            <wp:posOffset>410210</wp:posOffset>
          </wp:positionV>
          <wp:extent cx="1839595" cy="450215"/>
          <wp:effectExtent l="0" t="0" r="8255" b="6985"/>
          <wp:wrapNone/>
          <wp:docPr id="2" name="Logo_HIDE_1_2" descr="#decorati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9595" cy="450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76018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36D2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92FE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EB4A6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62C08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D645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1AD8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EC36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56B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3C94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5" w15:restartNumberingAfterBreak="0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CB3B03"/>
    <w:multiLevelType w:val="multilevel"/>
    <w:tmpl w:val="7C040AA8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734C7605"/>
    <w:multiLevelType w:val="multilevel"/>
    <w:tmpl w:val="B2944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7E20588C"/>
    <w:multiLevelType w:val="multilevel"/>
    <w:tmpl w:val="6FB043B0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9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6"/>
  </w:num>
  <w:num w:numId="15">
    <w:abstractNumId w:val="17"/>
  </w:num>
  <w:num w:numId="16">
    <w:abstractNumId w:val="15"/>
  </w:num>
  <w:num w:numId="17">
    <w:abstractNumId w:val="10"/>
  </w:num>
  <w:num w:numId="18">
    <w:abstractNumId w:val="12"/>
  </w:num>
  <w:num w:numId="19">
    <w:abstractNumId w:val="9"/>
  </w:num>
  <w:num w:numId="20">
    <w:abstractNumId w:val="14"/>
  </w:num>
  <w:num w:numId="21">
    <w:abstractNumId w:val="11"/>
  </w:num>
  <w:num w:numId="22">
    <w:abstractNumId w:val="13"/>
  </w:num>
  <w:num w:numId="23">
    <w:abstractNumId w:val="17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16"/>
  </w:num>
  <w:num w:numId="35">
    <w:abstractNumId w:val="19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ocumentProtection w:formatting="1" w:enforcement="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A4A"/>
    <w:rsid w:val="000035B8"/>
    <w:rsid w:val="000166E1"/>
    <w:rsid w:val="00026DB0"/>
    <w:rsid w:val="000421D4"/>
    <w:rsid w:val="00046B8E"/>
    <w:rsid w:val="00047C80"/>
    <w:rsid w:val="00051A09"/>
    <w:rsid w:val="0005459F"/>
    <w:rsid w:val="00066058"/>
    <w:rsid w:val="00070181"/>
    <w:rsid w:val="00073C09"/>
    <w:rsid w:val="00075951"/>
    <w:rsid w:val="00082046"/>
    <w:rsid w:val="000842DF"/>
    <w:rsid w:val="000935C4"/>
    <w:rsid w:val="000A116A"/>
    <w:rsid w:val="000B009E"/>
    <w:rsid w:val="000B09C6"/>
    <w:rsid w:val="000B0DAA"/>
    <w:rsid w:val="000C4B63"/>
    <w:rsid w:val="000D6E63"/>
    <w:rsid w:val="001010AF"/>
    <w:rsid w:val="00111D96"/>
    <w:rsid w:val="0012489C"/>
    <w:rsid w:val="00134FA0"/>
    <w:rsid w:val="0014322B"/>
    <w:rsid w:val="00153477"/>
    <w:rsid w:val="00162275"/>
    <w:rsid w:val="00184008"/>
    <w:rsid w:val="001851EB"/>
    <w:rsid w:val="00186F7F"/>
    <w:rsid w:val="00192812"/>
    <w:rsid w:val="001A11C9"/>
    <w:rsid w:val="001A3AE2"/>
    <w:rsid w:val="001A59C9"/>
    <w:rsid w:val="001B007C"/>
    <w:rsid w:val="001B015F"/>
    <w:rsid w:val="001B7852"/>
    <w:rsid w:val="001F1E22"/>
    <w:rsid w:val="002062DF"/>
    <w:rsid w:val="00211F27"/>
    <w:rsid w:val="0021452E"/>
    <w:rsid w:val="00216BE3"/>
    <w:rsid w:val="002171DE"/>
    <w:rsid w:val="00217E6B"/>
    <w:rsid w:val="002350F3"/>
    <w:rsid w:val="0024066D"/>
    <w:rsid w:val="00245966"/>
    <w:rsid w:val="002564B1"/>
    <w:rsid w:val="00257B29"/>
    <w:rsid w:val="00260BCD"/>
    <w:rsid w:val="002624FC"/>
    <w:rsid w:val="00262696"/>
    <w:rsid w:val="00262717"/>
    <w:rsid w:val="00270BA3"/>
    <w:rsid w:val="002B1695"/>
    <w:rsid w:val="002B1C25"/>
    <w:rsid w:val="002C2A95"/>
    <w:rsid w:val="002D3BAD"/>
    <w:rsid w:val="002E1465"/>
    <w:rsid w:val="002E326D"/>
    <w:rsid w:val="002F2D9E"/>
    <w:rsid w:val="0033233F"/>
    <w:rsid w:val="0033578E"/>
    <w:rsid w:val="00336328"/>
    <w:rsid w:val="00344DF6"/>
    <w:rsid w:val="00345870"/>
    <w:rsid w:val="00352BE9"/>
    <w:rsid w:val="00356562"/>
    <w:rsid w:val="00384947"/>
    <w:rsid w:val="003A32EE"/>
    <w:rsid w:val="003B183F"/>
    <w:rsid w:val="003B6E1A"/>
    <w:rsid w:val="003D2E35"/>
    <w:rsid w:val="003E1C0D"/>
    <w:rsid w:val="003E5F15"/>
    <w:rsid w:val="003E6170"/>
    <w:rsid w:val="003F6B6D"/>
    <w:rsid w:val="004025CF"/>
    <w:rsid w:val="0043074C"/>
    <w:rsid w:val="00431462"/>
    <w:rsid w:val="0043270A"/>
    <w:rsid w:val="00436EDF"/>
    <w:rsid w:val="00441F08"/>
    <w:rsid w:val="00442F5E"/>
    <w:rsid w:val="004A4404"/>
    <w:rsid w:val="004B7D82"/>
    <w:rsid w:val="004C3C58"/>
    <w:rsid w:val="004C6BDC"/>
    <w:rsid w:val="004F1530"/>
    <w:rsid w:val="004F6EB6"/>
    <w:rsid w:val="004F755C"/>
    <w:rsid w:val="005001B3"/>
    <w:rsid w:val="00504494"/>
    <w:rsid w:val="00505BA5"/>
    <w:rsid w:val="00517081"/>
    <w:rsid w:val="00535644"/>
    <w:rsid w:val="00540F65"/>
    <w:rsid w:val="00545F55"/>
    <w:rsid w:val="00554E08"/>
    <w:rsid w:val="00561D9D"/>
    <w:rsid w:val="005622E3"/>
    <w:rsid w:val="00562901"/>
    <w:rsid w:val="00563890"/>
    <w:rsid w:val="00564020"/>
    <w:rsid w:val="00570BB3"/>
    <w:rsid w:val="005802EE"/>
    <w:rsid w:val="00587206"/>
    <w:rsid w:val="005906F2"/>
    <w:rsid w:val="005B3D03"/>
    <w:rsid w:val="005B75E8"/>
    <w:rsid w:val="005C10DC"/>
    <w:rsid w:val="005D0448"/>
    <w:rsid w:val="005D316B"/>
    <w:rsid w:val="005E6CB9"/>
    <w:rsid w:val="005E7B46"/>
    <w:rsid w:val="00603CC5"/>
    <w:rsid w:val="0060630D"/>
    <w:rsid w:val="00610F52"/>
    <w:rsid w:val="006546E0"/>
    <w:rsid w:val="00661AB6"/>
    <w:rsid w:val="006748E1"/>
    <w:rsid w:val="00697893"/>
    <w:rsid w:val="006A77E6"/>
    <w:rsid w:val="006C0DD2"/>
    <w:rsid w:val="006C65EF"/>
    <w:rsid w:val="006D079F"/>
    <w:rsid w:val="006D304A"/>
    <w:rsid w:val="006D438B"/>
    <w:rsid w:val="006D5EB5"/>
    <w:rsid w:val="006D7F37"/>
    <w:rsid w:val="006E4090"/>
    <w:rsid w:val="006E694D"/>
    <w:rsid w:val="006E7DAC"/>
    <w:rsid w:val="006F2B1B"/>
    <w:rsid w:val="00701307"/>
    <w:rsid w:val="00735637"/>
    <w:rsid w:val="00736658"/>
    <w:rsid w:val="007668D5"/>
    <w:rsid w:val="007955B4"/>
    <w:rsid w:val="007A6BCD"/>
    <w:rsid w:val="007B15EA"/>
    <w:rsid w:val="007C675E"/>
    <w:rsid w:val="007D1DA5"/>
    <w:rsid w:val="007D2892"/>
    <w:rsid w:val="007F5042"/>
    <w:rsid w:val="007F5A8F"/>
    <w:rsid w:val="007F5AE9"/>
    <w:rsid w:val="008004D6"/>
    <w:rsid w:val="00811A30"/>
    <w:rsid w:val="00841F21"/>
    <w:rsid w:val="008579F3"/>
    <w:rsid w:val="00863559"/>
    <w:rsid w:val="00880B17"/>
    <w:rsid w:val="00886AA1"/>
    <w:rsid w:val="00890309"/>
    <w:rsid w:val="008A72B5"/>
    <w:rsid w:val="008B5A7E"/>
    <w:rsid w:val="008C7770"/>
    <w:rsid w:val="008D6E22"/>
    <w:rsid w:val="008E746D"/>
    <w:rsid w:val="008F723B"/>
    <w:rsid w:val="009024E6"/>
    <w:rsid w:val="009033F4"/>
    <w:rsid w:val="00912D69"/>
    <w:rsid w:val="00916D28"/>
    <w:rsid w:val="00930E78"/>
    <w:rsid w:val="009339E2"/>
    <w:rsid w:val="00941CB8"/>
    <w:rsid w:val="009508BA"/>
    <w:rsid w:val="00975A6B"/>
    <w:rsid w:val="009863FD"/>
    <w:rsid w:val="009A06B6"/>
    <w:rsid w:val="009A21A7"/>
    <w:rsid w:val="009B1BEB"/>
    <w:rsid w:val="009C3A4A"/>
    <w:rsid w:val="009D3340"/>
    <w:rsid w:val="009E1913"/>
    <w:rsid w:val="009F1D9A"/>
    <w:rsid w:val="009F27A2"/>
    <w:rsid w:val="00A071C8"/>
    <w:rsid w:val="00A131E3"/>
    <w:rsid w:val="00A36D7C"/>
    <w:rsid w:val="00A437D8"/>
    <w:rsid w:val="00A62F4D"/>
    <w:rsid w:val="00A70152"/>
    <w:rsid w:val="00A83DE5"/>
    <w:rsid w:val="00AA47E3"/>
    <w:rsid w:val="00AD31AB"/>
    <w:rsid w:val="00AE0D1F"/>
    <w:rsid w:val="00AE5B3E"/>
    <w:rsid w:val="00B03352"/>
    <w:rsid w:val="00B3169F"/>
    <w:rsid w:val="00B3487E"/>
    <w:rsid w:val="00B34AC9"/>
    <w:rsid w:val="00B52A66"/>
    <w:rsid w:val="00B60475"/>
    <w:rsid w:val="00B67B00"/>
    <w:rsid w:val="00B715D8"/>
    <w:rsid w:val="00B82583"/>
    <w:rsid w:val="00B958A0"/>
    <w:rsid w:val="00B975F8"/>
    <w:rsid w:val="00BA1F39"/>
    <w:rsid w:val="00BA2C8D"/>
    <w:rsid w:val="00BA56DF"/>
    <w:rsid w:val="00BB3964"/>
    <w:rsid w:val="00BB7474"/>
    <w:rsid w:val="00BC348F"/>
    <w:rsid w:val="00BC3C7C"/>
    <w:rsid w:val="00BD6444"/>
    <w:rsid w:val="00BE7FBE"/>
    <w:rsid w:val="00BF0D47"/>
    <w:rsid w:val="00C02025"/>
    <w:rsid w:val="00C03AAF"/>
    <w:rsid w:val="00C060B9"/>
    <w:rsid w:val="00C10154"/>
    <w:rsid w:val="00C14931"/>
    <w:rsid w:val="00C17A7C"/>
    <w:rsid w:val="00C34514"/>
    <w:rsid w:val="00C37716"/>
    <w:rsid w:val="00C67247"/>
    <w:rsid w:val="00C72C01"/>
    <w:rsid w:val="00C765DB"/>
    <w:rsid w:val="00C769F5"/>
    <w:rsid w:val="00C76A83"/>
    <w:rsid w:val="00C877B7"/>
    <w:rsid w:val="00C91F3D"/>
    <w:rsid w:val="00CA0509"/>
    <w:rsid w:val="00CA7413"/>
    <w:rsid w:val="00CA76D0"/>
    <w:rsid w:val="00CB2E97"/>
    <w:rsid w:val="00CE4F48"/>
    <w:rsid w:val="00CF367C"/>
    <w:rsid w:val="00CF4A61"/>
    <w:rsid w:val="00D03751"/>
    <w:rsid w:val="00D07026"/>
    <w:rsid w:val="00D100CF"/>
    <w:rsid w:val="00D27834"/>
    <w:rsid w:val="00D27965"/>
    <w:rsid w:val="00D27DF7"/>
    <w:rsid w:val="00D3791D"/>
    <w:rsid w:val="00D416A3"/>
    <w:rsid w:val="00D4740F"/>
    <w:rsid w:val="00D47828"/>
    <w:rsid w:val="00D57D48"/>
    <w:rsid w:val="00D70874"/>
    <w:rsid w:val="00D7739E"/>
    <w:rsid w:val="00DA15F4"/>
    <w:rsid w:val="00DB3917"/>
    <w:rsid w:val="00DC11E3"/>
    <w:rsid w:val="00DC18CD"/>
    <w:rsid w:val="00DC3E1B"/>
    <w:rsid w:val="00DC5FE3"/>
    <w:rsid w:val="00DD4748"/>
    <w:rsid w:val="00DD5C31"/>
    <w:rsid w:val="00DE6A38"/>
    <w:rsid w:val="00DF13A4"/>
    <w:rsid w:val="00E0337E"/>
    <w:rsid w:val="00E03D72"/>
    <w:rsid w:val="00E062EF"/>
    <w:rsid w:val="00E12641"/>
    <w:rsid w:val="00E14B72"/>
    <w:rsid w:val="00E15DEE"/>
    <w:rsid w:val="00E41C7A"/>
    <w:rsid w:val="00E4365E"/>
    <w:rsid w:val="00E51AB6"/>
    <w:rsid w:val="00E5632B"/>
    <w:rsid w:val="00E566A3"/>
    <w:rsid w:val="00E738BA"/>
    <w:rsid w:val="00E85921"/>
    <w:rsid w:val="00E90944"/>
    <w:rsid w:val="00E90E0E"/>
    <w:rsid w:val="00E9513F"/>
    <w:rsid w:val="00E96D37"/>
    <w:rsid w:val="00EB7A4B"/>
    <w:rsid w:val="00EE0B56"/>
    <w:rsid w:val="00EE1C0D"/>
    <w:rsid w:val="00EE3B0C"/>
    <w:rsid w:val="00EE71DB"/>
    <w:rsid w:val="00EF1556"/>
    <w:rsid w:val="00EF36FB"/>
    <w:rsid w:val="00EF3D2E"/>
    <w:rsid w:val="00F12BA8"/>
    <w:rsid w:val="00F4507A"/>
    <w:rsid w:val="00F60E0D"/>
    <w:rsid w:val="00F7145B"/>
    <w:rsid w:val="00F7172A"/>
    <w:rsid w:val="00F770CC"/>
    <w:rsid w:val="00F822C0"/>
    <w:rsid w:val="00F82D3E"/>
    <w:rsid w:val="00F94BCD"/>
    <w:rsid w:val="00FB6376"/>
    <w:rsid w:val="00FD2E19"/>
    <w:rsid w:val="00FD3B19"/>
    <w:rsid w:val="00FE636F"/>
    <w:rsid w:val="00FE6719"/>
    <w:rsid w:val="00FF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2AF61E"/>
  <w15:docId w15:val="{297A0494-CDFD-438F-9017-D902D1C85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Schoolbook" w:eastAsia="Times New Roman" w:hAnsi="Century Schoolbook" w:cs="Times New Roman"/>
        <w:lang w:val="da-DK" w:eastAsia="da-DK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semiHidden="1" w:uiPriority="1" w:unhideWhenUsed="1" w:qFormat="1"/>
    <w:lsdException w:name="heading 4" w:semiHidden="1" w:uiPriority="1" w:unhideWhenUsed="1"/>
    <w:lsdException w:name="heading 5" w:semiHidden="1" w:uiPriority="1" w:unhideWhenUsed="1"/>
    <w:lsdException w:name="heading 6" w:semiHidden="1" w:uiPriority="1" w:unhideWhenUsed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0" w:unhideWhenUsed="1"/>
    <w:lsdException w:name="toc 2" w:semiHidden="1" w:uiPriority="10" w:unhideWhenUsed="1"/>
    <w:lsdException w:name="toc 3" w:semiHidden="1" w:uiPriority="10" w:unhideWhenUsed="1"/>
    <w:lsdException w:name="toc 4" w:semiHidden="1" w:uiPriority="10" w:unhideWhenUsed="1"/>
    <w:lsdException w:name="toc 5" w:semiHidden="1" w:uiPriority="10" w:unhideWhenUsed="1"/>
    <w:lsdException w:name="toc 6" w:semiHidden="1" w:uiPriority="10" w:unhideWhenUsed="1"/>
    <w:lsdException w:name="toc 7" w:semiHidden="1" w:uiPriority="10" w:unhideWhenUsed="1"/>
    <w:lsdException w:name="toc 8" w:semiHidden="1" w:uiPriority="10" w:unhideWhenUsed="1"/>
    <w:lsdException w:name="toc 9" w:semiHidden="1" w:uiPriority="10" w:unhideWhenUsed="1"/>
    <w:lsdException w:name="Normal Indent" w:semiHidden="1" w:unhideWhenUsed="1"/>
    <w:lsdException w:name="footnote text" w:semiHidden="1" w:uiPriority="8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 w:qFormat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uiPriority="2" w:qFormat="1"/>
    <w:lsdException w:name="List Number" w:uiPriority="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 w:qFormat="1"/>
    <w:lsdException w:name="FollowedHyperlink" w:semiHidden="1" w:unhideWhenUsed="1"/>
    <w:lsdException w:name="Strong" w:qFormat="1"/>
    <w:lsdException w:name="Emphasis" w:uiPriority="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DF7"/>
  </w:style>
  <w:style w:type="paragraph" w:styleId="Overskrift1">
    <w:name w:val="heading 1"/>
    <w:basedOn w:val="Normal"/>
    <w:next w:val="Normal"/>
    <w:uiPriority w:val="1"/>
    <w:qFormat/>
    <w:rsid w:val="00505BA5"/>
    <w:pPr>
      <w:spacing w:before="360"/>
      <w:outlineLvl w:val="0"/>
    </w:pPr>
    <w:rPr>
      <w:rFonts w:cs="Arial"/>
      <w:b/>
      <w:bCs/>
      <w:sz w:val="24"/>
      <w:szCs w:val="32"/>
    </w:rPr>
  </w:style>
  <w:style w:type="paragraph" w:styleId="Overskrift2">
    <w:name w:val="heading 2"/>
    <w:basedOn w:val="Normal"/>
    <w:next w:val="Normal"/>
    <w:uiPriority w:val="1"/>
    <w:qFormat/>
    <w:rsid w:val="00505BA5"/>
    <w:pPr>
      <w:outlineLvl w:val="1"/>
    </w:pPr>
    <w:rPr>
      <w:rFonts w:cs="Arial"/>
      <w:b/>
      <w:bCs/>
      <w:iCs/>
      <w:sz w:val="22"/>
      <w:szCs w:val="28"/>
    </w:rPr>
  </w:style>
  <w:style w:type="paragraph" w:styleId="Overskrift3">
    <w:name w:val="heading 3"/>
    <w:basedOn w:val="Normal"/>
    <w:next w:val="Normal"/>
    <w:uiPriority w:val="1"/>
    <w:semiHidden/>
    <w:qFormat/>
    <w:rsid w:val="00D27DF7"/>
    <w:pPr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uiPriority w:val="1"/>
    <w:semiHidden/>
    <w:rsid w:val="00D27DF7"/>
    <w:pPr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rsid w:val="00D27DF7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rsid w:val="00D27DF7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rsid w:val="00D27DF7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rsid w:val="00D27DF7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rsid w:val="00D27DF7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uiPriority w:val="99"/>
    <w:semiHidden/>
    <w:rsid w:val="00D27DF7"/>
    <w:pPr>
      <w:numPr>
        <w:numId w:val="1"/>
      </w:numPr>
    </w:pPr>
  </w:style>
  <w:style w:type="numbering" w:styleId="1ai">
    <w:name w:val="Outline List 1"/>
    <w:basedOn w:val="Ingenoversigt"/>
    <w:uiPriority w:val="99"/>
    <w:semiHidden/>
    <w:rsid w:val="00D27DF7"/>
    <w:pPr>
      <w:numPr>
        <w:numId w:val="2"/>
      </w:numPr>
    </w:pPr>
  </w:style>
  <w:style w:type="numbering" w:styleId="ArtikelSektion">
    <w:name w:val="Outline List 3"/>
    <w:basedOn w:val="Ingenoversigt"/>
    <w:uiPriority w:val="99"/>
    <w:semiHidden/>
    <w:rsid w:val="00D27DF7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D27DF7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D27DF7"/>
    <w:pPr>
      <w:spacing w:after="120"/>
    </w:pPr>
  </w:style>
  <w:style w:type="paragraph" w:styleId="Brdtekst2">
    <w:name w:val="Body Text 2"/>
    <w:basedOn w:val="Normal"/>
    <w:uiPriority w:val="99"/>
    <w:semiHidden/>
    <w:rsid w:val="00D27DF7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D27DF7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D27DF7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D27DF7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D27DF7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D27DF7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D27DF7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886AA1"/>
    <w:pPr>
      <w:keepNext/>
      <w:keepLines/>
      <w:spacing w:before="160"/>
      <w:ind w:left="227" w:right="227"/>
    </w:pPr>
    <w:rPr>
      <w:rFonts w:ascii="Franklin Gothic Book" w:hAnsi="Franklin Gothic Book"/>
      <w:b/>
      <w:bCs/>
      <w:sz w:val="16"/>
    </w:rPr>
  </w:style>
  <w:style w:type="paragraph" w:styleId="Sluthilsen">
    <w:name w:val="Closing"/>
    <w:basedOn w:val="Normal"/>
    <w:uiPriority w:val="99"/>
    <w:semiHidden/>
    <w:rsid w:val="00D27DF7"/>
    <w:pPr>
      <w:ind w:left="4252"/>
    </w:pPr>
  </w:style>
  <w:style w:type="paragraph" w:styleId="Dato">
    <w:name w:val="Date"/>
    <w:basedOn w:val="Normal"/>
    <w:next w:val="Normal"/>
    <w:uiPriority w:val="99"/>
    <w:semiHidden/>
    <w:rsid w:val="00D27DF7"/>
  </w:style>
  <w:style w:type="paragraph" w:styleId="Mailsignatur">
    <w:name w:val="E-mail Signature"/>
    <w:basedOn w:val="Normal"/>
    <w:uiPriority w:val="99"/>
    <w:semiHidden/>
    <w:rsid w:val="00D27DF7"/>
  </w:style>
  <w:style w:type="character" w:styleId="Fremhv">
    <w:name w:val="Emphasis"/>
    <w:basedOn w:val="Standardskrifttypeiafsnit"/>
    <w:uiPriority w:val="4"/>
    <w:qFormat/>
    <w:rsid w:val="00D27DF7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D27DF7"/>
    <w:rPr>
      <w:rFonts w:ascii="Century Schoolbook" w:hAnsi="Century Schoolbook"/>
      <w:sz w:val="14"/>
      <w:vertAlign w:val="superscript"/>
    </w:rPr>
  </w:style>
  <w:style w:type="paragraph" w:styleId="Slutnotetekst">
    <w:name w:val="endnote text"/>
    <w:basedOn w:val="Normal"/>
    <w:uiPriority w:val="8"/>
    <w:semiHidden/>
    <w:qFormat/>
    <w:rsid w:val="00D27DF7"/>
    <w:pPr>
      <w:spacing w:line="180" w:lineRule="atLeast"/>
    </w:pPr>
    <w:rPr>
      <w:sz w:val="14"/>
    </w:rPr>
  </w:style>
  <w:style w:type="paragraph" w:styleId="Modtageradresse">
    <w:name w:val="envelope address"/>
    <w:basedOn w:val="Normal"/>
    <w:uiPriority w:val="99"/>
    <w:semiHidden/>
    <w:rsid w:val="00D27DF7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Afsenderadresse">
    <w:name w:val="envelope return"/>
    <w:basedOn w:val="Normal"/>
    <w:uiPriority w:val="99"/>
    <w:semiHidden/>
    <w:rsid w:val="00D27DF7"/>
    <w:rPr>
      <w:rFonts w:ascii="Arial" w:hAnsi="Arial" w:cs="Arial"/>
    </w:rPr>
  </w:style>
  <w:style w:type="character" w:styleId="Fodnotehenvisning">
    <w:name w:val="footnote reference"/>
    <w:basedOn w:val="Standardskrifttypeiafsnit"/>
    <w:uiPriority w:val="99"/>
    <w:semiHidden/>
    <w:rsid w:val="00D27DF7"/>
    <w:rPr>
      <w:rFonts w:ascii="Century Schoolbook" w:hAnsi="Century Schoolbook"/>
      <w:sz w:val="14"/>
      <w:vertAlign w:val="superscript"/>
    </w:rPr>
  </w:style>
  <w:style w:type="paragraph" w:styleId="Fodnotetekst">
    <w:name w:val="footnote text"/>
    <w:basedOn w:val="Normal"/>
    <w:uiPriority w:val="8"/>
    <w:semiHidden/>
    <w:qFormat/>
    <w:rsid w:val="00D27DF7"/>
    <w:pPr>
      <w:spacing w:line="180" w:lineRule="atLeast"/>
    </w:pPr>
    <w:rPr>
      <w:sz w:val="14"/>
    </w:rPr>
  </w:style>
  <w:style w:type="character" w:styleId="HTML-akronym">
    <w:name w:val="HTML Acronym"/>
    <w:basedOn w:val="Standardskrifttypeiafsnit"/>
    <w:uiPriority w:val="99"/>
    <w:semiHidden/>
    <w:rsid w:val="00D27DF7"/>
  </w:style>
  <w:style w:type="paragraph" w:styleId="HTML-adresse">
    <w:name w:val="HTML Address"/>
    <w:basedOn w:val="Normal"/>
    <w:uiPriority w:val="99"/>
    <w:semiHidden/>
    <w:rsid w:val="00D27DF7"/>
    <w:rPr>
      <w:i/>
      <w:iCs/>
    </w:rPr>
  </w:style>
  <w:style w:type="character" w:styleId="HTML-citat">
    <w:name w:val="HTML Cite"/>
    <w:basedOn w:val="Standardskrifttypeiafsnit"/>
    <w:uiPriority w:val="99"/>
    <w:semiHidden/>
    <w:rsid w:val="00D27DF7"/>
    <w:rPr>
      <w:i/>
      <w:iCs/>
    </w:rPr>
  </w:style>
  <w:style w:type="character" w:styleId="HTML-kode">
    <w:name w:val="HTML Code"/>
    <w:basedOn w:val="Standardskrifttypeiafsnit"/>
    <w:uiPriority w:val="99"/>
    <w:semiHidden/>
    <w:rsid w:val="00D27DF7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D27DF7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D27DF7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D27DF7"/>
    <w:rPr>
      <w:rFonts w:ascii="Courier New" w:hAnsi="Courier New" w:cs="Courier New"/>
    </w:rPr>
  </w:style>
  <w:style w:type="character" w:styleId="HTML-eksempel">
    <w:name w:val="HTML Sample"/>
    <w:basedOn w:val="Standardskrifttypeiafsnit"/>
    <w:uiPriority w:val="99"/>
    <w:semiHidden/>
    <w:rsid w:val="00D27DF7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D27DF7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D27DF7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D27DF7"/>
  </w:style>
  <w:style w:type="paragraph" w:styleId="Liste">
    <w:name w:val="List"/>
    <w:basedOn w:val="Normal"/>
    <w:uiPriority w:val="99"/>
    <w:semiHidden/>
    <w:rsid w:val="00D27DF7"/>
    <w:pPr>
      <w:ind w:left="283" w:hanging="283"/>
    </w:pPr>
  </w:style>
  <w:style w:type="paragraph" w:styleId="Liste2">
    <w:name w:val="List 2"/>
    <w:basedOn w:val="Normal"/>
    <w:uiPriority w:val="99"/>
    <w:semiHidden/>
    <w:rsid w:val="00D27DF7"/>
    <w:pPr>
      <w:ind w:left="566" w:hanging="283"/>
    </w:pPr>
  </w:style>
  <w:style w:type="paragraph" w:styleId="Liste3">
    <w:name w:val="List 3"/>
    <w:basedOn w:val="Normal"/>
    <w:uiPriority w:val="99"/>
    <w:semiHidden/>
    <w:rsid w:val="00D27DF7"/>
    <w:pPr>
      <w:ind w:left="849" w:hanging="283"/>
    </w:pPr>
  </w:style>
  <w:style w:type="paragraph" w:styleId="Liste4">
    <w:name w:val="List 4"/>
    <w:basedOn w:val="Normal"/>
    <w:uiPriority w:val="99"/>
    <w:semiHidden/>
    <w:rsid w:val="00D27DF7"/>
    <w:pPr>
      <w:ind w:left="1132" w:hanging="283"/>
    </w:pPr>
  </w:style>
  <w:style w:type="paragraph" w:styleId="Liste5">
    <w:name w:val="List 5"/>
    <w:basedOn w:val="Normal"/>
    <w:uiPriority w:val="99"/>
    <w:semiHidden/>
    <w:rsid w:val="00D27DF7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2062DF"/>
    <w:pPr>
      <w:numPr>
        <w:numId w:val="35"/>
      </w:numPr>
    </w:pPr>
    <w:rPr>
      <w:rFonts w:eastAsiaTheme="minorHAnsi" w:cs="Verdana"/>
      <w:szCs w:val="18"/>
      <w:lang w:eastAsia="en-US"/>
    </w:rPr>
  </w:style>
  <w:style w:type="paragraph" w:styleId="Opstilling-punkttegn2">
    <w:name w:val="List Bullet 2"/>
    <w:basedOn w:val="Normal"/>
    <w:uiPriority w:val="99"/>
    <w:semiHidden/>
    <w:rsid w:val="00D27DF7"/>
  </w:style>
  <w:style w:type="paragraph" w:styleId="Opstilling-punkttegn3">
    <w:name w:val="List Bullet 3"/>
    <w:basedOn w:val="Normal"/>
    <w:uiPriority w:val="99"/>
    <w:semiHidden/>
    <w:rsid w:val="00D27DF7"/>
  </w:style>
  <w:style w:type="paragraph" w:styleId="Opstilling-punkttegn4">
    <w:name w:val="List Bullet 4"/>
    <w:basedOn w:val="Normal"/>
    <w:uiPriority w:val="99"/>
    <w:semiHidden/>
    <w:rsid w:val="00D27DF7"/>
  </w:style>
  <w:style w:type="paragraph" w:styleId="Opstilling-punkttegn5">
    <w:name w:val="List Bullet 5"/>
    <w:basedOn w:val="Normal"/>
    <w:uiPriority w:val="99"/>
    <w:semiHidden/>
    <w:rsid w:val="00D27DF7"/>
  </w:style>
  <w:style w:type="paragraph" w:styleId="Opstilling-forts">
    <w:name w:val="List Continue"/>
    <w:basedOn w:val="Normal"/>
    <w:uiPriority w:val="99"/>
    <w:semiHidden/>
    <w:rsid w:val="00D27DF7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D27DF7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D27DF7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D27DF7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D27DF7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2062DF"/>
    <w:pPr>
      <w:numPr>
        <w:numId w:val="36"/>
      </w:numPr>
    </w:pPr>
    <w:rPr>
      <w:rFonts w:eastAsiaTheme="minorHAnsi" w:cs="Verdana"/>
      <w:szCs w:val="18"/>
      <w:lang w:eastAsia="en-US"/>
    </w:rPr>
  </w:style>
  <w:style w:type="paragraph" w:styleId="Opstilling-talellerbogst2">
    <w:name w:val="List Number 2"/>
    <w:basedOn w:val="Normal"/>
    <w:uiPriority w:val="99"/>
    <w:semiHidden/>
    <w:rsid w:val="00D27DF7"/>
  </w:style>
  <w:style w:type="paragraph" w:styleId="Opstilling-talellerbogst3">
    <w:name w:val="List Number 3"/>
    <w:basedOn w:val="Normal"/>
    <w:uiPriority w:val="99"/>
    <w:semiHidden/>
    <w:rsid w:val="00D27DF7"/>
  </w:style>
  <w:style w:type="paragraph" w:styleId="Opstilling-talellerbogst4">
    <w:name w:val="List Number 4"/>
    <w:basedOn w:val="Normal"/>
    <w:uiPriority w:val="99"/>
    <w:semiHidden/>
    <w:rsid w:val="00D27DF7"/>
  </w:style>
  <w:style w:type="paragraph" w:styleId="Opstilling-talellerbogst5">
    <w:name w:val="List Number 5"/>
    <w:basedOn w:val="Normal"/>
    <w:uiPriority w:val="99"/>
    <w:semiHidden/>
    <w:rsid w:val="00D27DF7"/>
  </w:style>
  <w:style w:type="paragraph" w:styleId="Brevhoved">
    <w:name w:val="Message Header"/>
    <w:basedOn w:val="Normal"/>
    <w:uiPriority w:val="99"/>
    <w:semiHidden/>
    <w:rsid w:val="00D27DF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uiPriority w:val="99"/>
    <w:semiHidden/>
    <w:rsid w:val="00D27DF7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D27DF7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D27DF7"/>
  </w:style>
  <w:style w:type="paragraph" w:styleId="Almindeligtekst">
    <w:name w:val="Plain Text"/>
    <w:basedOn w:val="Normal"/>
    <w:uiPriority w:val="99"/>
    <w:semiHidden/>
    <w:rsid w:val="00D27DF7"/>
    <w:rPr>
      <w:rFonts w:ascii="Courier New" w:hAnsi="Courier New" w:cs="Courier New"/>
    </w:rPr>
  </w:style>
  <w:style w:type="paragraph" w:styleId="Starthilsen">
    <w:name w:val="Salutation"/>
    <w:basedOn w:val="Normal"/>
    <w:next w:val="Normal"/>
    <w:uiPriority w:val="99"/>
    <w:semiHidden/>
    <w:rsid w:val="00D27DF7"/>
  </w:style>
  <w:style w:type="paragraph" w:styleId="Underskrift">
    <w:name w:val="Signature"/>
    <w:basedOn w:val="Normal"/>
    <w:uiPriority w:val="99"/>
    <w:semiHidden/>
    <w:rsid w:val="00D27DF7"/>
    <w:pPr>
      <w:keepNext/>
    </w:pPr>
    <w:rPr>
      <w:b/>
    </w:rPr>
  </w:style>
  <w:style w:type="character" w:styleId="Strk">
    <w:name w:val="Strong"/>
    <w:basedOn w:val="Standardskrifttypeiafsnit"/>
    <w:uiPriority w:val="99"/>
    <w:semiHidden/>
    <w:qFormat/>
    <w:rsid w:val="00D27DF7"/>
    <w:rPr>
      <w:b/>
      <w:bCs/>
    </w:rPr>
  </w:style>
  <w:style w:type="paragraph" w:styleId="Undertitel">
    <w:name w:val="Subtitle"/>
    <w:basedOn w:val="Normal"/>
    <w:uiPriority w:val="99"/>
    <w:semiHidden/>
    <w:qFormat/>
    <w:rsid w:val="00D27DF7"/>
    <w:pPr>
      <w:spacing w:after="60"/>
      <w:jc w:val="center"/>
    </w:pPr>
    <w:rPr>
      <w:rFonts w:ascii="Arial" w:hAnsi="Arial" w:cs="Arial"/>
      <w:sz w:val="24"/>
    </w:rPr>
  </w:style>
  <w:style w:type="table" w:styleId="Tabel-3D-effekter1">
    <w:name w:val="Table 3D effects 1"/>
    <w:basedOn w:val="Tabel-Normal"/>
    <w:uiPriority w:val="99"/>
    <w:semiHidden/>
    <w:rsid w:val="00D27DF7"/>
    <w:rPr>
      <w:rFonts w:ascii="Verdana" w:hAnsi="Verdana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D27DF7"/>
    <w:rPr>
      <w:rFonts w:ascii="Verdana" w:hAnsi="Verdana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D27DF7"/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D27DF7"/>
    <w:rPr>
      <w:rFonts w:ascii="Verdana" w:hAnsi="Verdana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D27DF7"/>
    <w:rPr>
      <w:rFonts w:ascii="Verdana" w:hAnsi="Verdana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D27DF7"/>
    <w:rPr>
      <w:rFonts w:ascii="Verdana" w:hAnsi="Verdana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D27DF7"/>
    <w:rPr>
      <w:rFonts w:ascii="Verdana" w:hAnsi="Verdana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D27DF7"/>
    <w:rPr>
      <w:rFonts w:ascii="Verdana" w:hAnsi="Verdana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D27DF7"/>
    <w:rPr>
      <w:rFonts w:ascii="Verdana" w:hAnsi="Verdana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D27DF7"/>
    <w:rPr>
      <w:rFonts w:ascii="Verdana" w:hAnsi="Verdana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D27DF7"/>
    <w:rPr>
      <w:rFonts w:ascii="Verdana" w:hAnsi="Verdana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D27DF7"/>
    <w:rPr>
      <w:rFonts w:ascii="Verdana" w:hAnsi="Verdana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D27DF7"/>
    <w:rPr>
      <w:rFonts w:ascii="Verdana" w:hAnsi="Verdana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D27DF7"/>
    <w:rPr>
      <w:rFonts w:ascii="Verdana" w:hAnsi="Verdana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D27DF7"/>
    <w:rPr>
      <w:rFonts w:ascii="Verdana" w:hAnsi="Verdan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D27DF7"/>
    <w:rPr>
      <w:rFonts w:ascii="Verdana" w:hAnsi="Verdana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D27DF7"/>
    <w:rPr>
      <w:rFonts w:ascii="Verdana" w:hAnsi="Verdana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D27DF7"/>
    <w:rPr>
      <w:rFonts w:ascii="Verdana" w:hAnsi="Verdana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D27DF7"/>
    <w:rPr>
      <w:rFonts w:ascii="Verdana" w:hAnsi="Verdana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D27DF7"/>
    <w:rPr>
      <w:rFonts w:ascii="Verdana" w:hAnsi="Verdana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D27DF7"/>
    <w:rPr>
      <w:rFonts w:ascii="Verdana" w:hAnsi="Verdana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D27DF7"/>
    <w:rPr>
      <w:rFonts w:ascii="Verdana" w:hAnsi="Verdana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D27DF7"/>
    <w:rPr>
      <w:rFonts w:ascii="Verdana" w:hAnsi="Verdan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D27DF7"/>
    <w:rPr>
      <w:rFonts w:ascii="Verdana" w:hAnsi="Verdana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D27DF7"/>
    <w:rPr>
      <w:rFonts w:ascii="Verdana" w:hAnsi="Verdana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D27DF7"/>
    <w:rPr>
      <w:rFonts w:ascii="Verdana" w:hAnsi="Verdana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uiPriority w:val="99"/>
    <w:semiHidden/>
    <w:rsid w:val="00D27DF7"/>
    <w:rPr>
      <w:rFonts w:ascii="Verdana" w:hAnsi="Verdan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D27DF7"/>
    <w:rPr>
      <w:rFonts w:ascii="Verdana" w:hAnsi="Verdana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D27DF7"/>
    <w:rPr>
      <w:rFonts w:ascii="Verdana" w:hAnsi="Verdana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D27DF7"/>
    <w:rPr>
      <w:rFonts w:ascii="Verdana" w:hAnsi="Verdana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D27DF7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D27DF7"/>
    <w:rPr>
      <w:rFonts w:ascii="Verdana" w:hAnsi="Verdana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D27DF7"/>
    <w:rPr>
      <w:rFonts w:ascii="Verdana" w:hAnsi="Verdana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D27DF7"/>
    <w:rPr>
      <w:rFonts w:ascii="Verdana" w:hAnsi="Verdana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D27DF7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10"/>
    <w:semiHidden/>
    <w:rsid w:val="00D27DF7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10"/>
    <w:semiHidden/>
    <w:rsid w:val="00D27DF7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10"/>
    <w:semiHidden/>
    <w:rsid w:val="00D27DF7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10"/>
    <w:semiHidden/>
    <w:rsid w:val="00D27DF7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10"/>
    <w:semiHidden/>
    <w:rsid w:val="00D27DF7"/>
    <w:pPr>
      <w:tabs>
        <w:tab w:val="right" w:pos="7655"/>
      </w:tabs>
      <w:ind w:left="1134" w:right="567"/>
    </w:pPr>
  </w:style>
  <w:style w:type="character" w:styleId="BesgtLink">
    <w:name w:val="FollowedHyperlink"/>
    <w:basedOn w:val="Standardskrifttypeiafsnit"/>
    <w:uiPriority w:val="99"/>
    <w:semiHidden/>
    <w:rsid w:val="00D27DF7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D27DF7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paragraph" w:styleId="Sidehoved">
    <w:name w:val="header"/>
    <w:basedOn w:val="Normal"/>
    <w:link w:val="SidehovedTegn"/>
    <w:uiPriority w:val="99"/>
    <w:semiHidden/>
    <w:rsid w:val="00D27DF7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character" w:styleId="Hyperlink">
    <w:name w:val="Hyperlink"/>
    <w:basedOn w:val="Standardskrifttypeiafsnit"/>
    <w:uiPriority w:val="8"/>
    <w:semiHidden/>
    <w:qFormat/>
    <w:rsid w:val="00D27DF7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D27DF7"/>
    <w:rPr>
      <w:rFonts w:ascii="Verdana" w:hAnsi="Verdana"/>
      <w:sz w:val="17"/>
    </w:rPr>
  </w:style>
  <w:style w:type="paragraph" w:customStyle="1" w:styleId="Punktliste">
    <w:name w:val="Punktliste"/>
    <w:basedOn w:val="Normal"/>
    <w:uiPriority w:val="99"/>
    <w:semiHidden/>
    <w:qFormat/>
    <w:rsid w:val="00D27DF7"/>
  </w:style>
  <w:style w:type="paragraph" w:styleId="Indholdsfortegnelse6">
    <w:name w:val="toc 6"/>
    <w:basedOn w:val="Normal"/>
    <w:next w:val="Normal"/>
    <w:uiPriority w:val="10"/>
    <w:semiHidden/>
    <w:rsid w:val="00D27DF7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10"/>
    <w:semiHidden/>
    <w:rsid w:val="00D27DF7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10"/>
    <w:semiHidden/>
    <w:rsid w:val="00D27DF7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10"/>
    <w:semiHidden/>
    <w:rsid w:val="00D27DF7"/>
    <w:pPr>
      <w:tabs>
        <w:tab w:val="right" w:pos="7655"/>
      </w:tabs>
      <w:ind w:left="2268" w:right="567" w:hanging="1134"/>
    </w:pPr>
  </w:style>
  <w:style w:type="paragraph" w:customStyle="1" w:styleId="Nummerering">
    <w:name w:val="Nummerering"/>
    <w:basedOn w:val="Normal"/>
    <w:uiPriority w:val="99"/>
    <w:semiHidden/>
    <w:qFormat/>
    <w:rsid w:val="00D27DF7"/>
  </w:style>
  <w:style w:type="paragraph" w:customStyle="1" w:styleId="Tabeltekst">
    <w:name w:val="Tabel tekst"/>
    <w:basedOn w:val="Tabel"/>
    <w:uiPriority w:val="99"/>
    <w:rsid w:val="00886AA1"/>
    <w:pPr>
      <w:spacing w:after="40" w:line="220" w:lineRule="atLeast"/>
    </w:pPr>
  </w:style>
  <w:style w:type="paragraph" w:customStyle="1" w:styleId="Tabeloverskrift">
    <w:name w:val="Tabel overskrift"/>
    <w:basedOn w:val="Tabeltekst"/>
    <w:uiPriority w:val="99"/>
    <w:rsid w:val="00D27DF7"/>
    <w:rPr>
      <w:b/>
    </w:rPr>
  </w:style>
  <w:style w:type="paragraph" w:customStyle="1" w:styleId="Tabelkolonneoverskrift">
    <w:name w:val="Tabel kolonne overskrift"/>
    <w:basedOn w:val="Tabeltekst"/>
    <w:uiPriority w:val="99"/>
    <w:rsid w:val="00886AA1"/>
    <w:pPr>
      <w:jc w:val="right"/>
    </w:pPr>
    <w:rPr>
      <w:b/>
    </w:rPr>
  </w:style>
  <w:style w:type="table" w:customStyle="1" w:styleId="Table-Normal">
    <w:name w:val="Table - Normal"/>
    <w:basedOn w:val="Tabel-Normal"/>
    <w:uiPriority w:val="99"/>
    <w:rsid w:val="00D27DF7"/>
    <w:pPr>
      <w:spacing w:line="220" w:lineRule="atLeast"/>
    </w:pPr>
    <w:rPr>
      <w:rFonts w:ascii="Verdana" w:hAnsi="Verdana"/>
      <w:sz w:val="18"/>
    </w:rPr>
    <w:tblPr>
      <w:tblBorders>
        <w:insideH w:val="single" w:sz="4" w:space="0" w:color="333333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Century Schoolbook" w:hAnsi="Century Schoolbook"/>
        <w:b/>
        <w:color w:val="646567"/>
        <w:sz w:val="18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Century Schoolbook" w:hAnsi="Century Schoolbook"/>
        <w:b/>
        <w:sz w:val="18"/>
      </w:rPr>
    </w:tblStylePr>
  </w:style>
  <w:style w:type="paragraph" w:customStyle="1" w:styleId="Tabelnumre">
    <w:name w:val="Tabel numre"/>
    <w:basedOn w:val="Tabeltekst"/>
    <w:uiPriority w:val="99"/>
    <w:semiHidden/>
    <w:qFormat/>
    <w:rsid w:val="00D27DF7"/>
    <w:pPr>
      <w:jc w:val="right"/>
    </w:pPr>
  </w:style>
  <w:style w:type="paragraph" w:customStyle="1" w:styleId="TabelnumreTotal">
    <w:name w:val="Tabel numre Total"/>
    <w:basedOn w:val="Tabelnumre"/>
    <w:uiPriority w:val="99"/>
    <w:semiHidden/>
    <w:qFormat/>
    <w:rsid w:val="00D27DF7"/>
    <w:rPr>
      <w:b/>
    </w:rPr>
  </w:style>
  <w:style w:type="paragraph" w:customStyle="1" w:styleId="Template">
    <w:name w:val="Template"/>
    <w:uiPriority w:val="99"/>
    <w:semiHidden/>
    <w:rsid w:val="00D27DF7"/>
    <w:pPr>
      <w:spacing w:line="220" w:lineRule="atLeast"/>
    </w:pPr>
    <w:rPr>
      <w:rFonts w:ascii="Verdana" w:hAnsi="Verdana"/>
      <w:noProof/>
      <w:sz w:val="17"/>
      <w:szCs w:val="24"/>
      <w:lang w:eastAsia="en-US"/>
    </w:rPr>
  </w:style>
  <w:style w:type="paragraph" w:customStyle="1" w:styleId="Template-Virksomhedsnavn">
    <w:name w:val="Template - Virksomheds navn"/>
    <w:basedOn w:val="Template"/>
    <w:next w:val="Template-Adresse"/>
    <w:uiPriority w:val="99"/>
    <w:semiHidden/>
    <w:rsid w:val="003D2E35"/>
    <w:rPr>
      <w:rFonts w:ascii="Franklin Gothic Demi" w:hAnsi="Franklin Gothic Demi"/>
    </w:rPr>
  </w:style>
  <w:style w:type="paragraph" w:customStyle="1" w:styleId="Template-Adresse">
    <w:name w:val="Template - Adresse"/>
    <w:basedOn w:val="Template"/>
    <w:uiPriority w:val="99"/>
    <w:semiHidden/>
    <w:rsid w:val="00D27DF7"/>
    <w:pPr>
      <w:tabs>
        <w:tab w:val="left" w:pos="601"/>
        <w:tab w:val="left" w:pos="782"/>
      </w:tabs>
    </w:pPr>
    <w:rPr>
      <w:rFonts w:ascii="Franklin Gothic Book" w:hAnsi="Franklin Gothic Book"/>
      <w:sz w:val="16"/>
    </w:rPr>
  </w:style>
  <w:style w:type="paragraph" w:customStyle="1" w:styleId="Template-Dato">
    <w:name w:val="Template - Dato"/>
    <w:basedOn w:val="Template-Adresse"/>
    <w:uiPriority w:val="99"/>
    <w:semiHidden/>
    <w:rsid w:val="00505BA5"/>
    <w:pPr>
      <w:spacing w:line="280" w:lineRule="atLeast"/>
      <w:jc w:val="right"/>
    </w:pPr>
    <w:rPr>
      <w:sz w:val="20"/>
    </w:rPr>
  </w:style>
  <w:style w:type="table" w:styleId="Tabel-Gitter">
    <w:name w:val="Table Grid"/>
    <w:basedOn w:val="Tabel-Normal"/>
    <w:uiPriority w:val="99"/>
    <w:rsid w:val="00D27DF7"/>
    <w:pPr>
      <w:spacing w:line="240" w:lineRule="atLeast"/>
    </w:pPr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mplate-JNr">
    <w:name w:val="Template - J Nr"/>
    <w:basedOn w:val="Template"/>
    <w:uiPriority w:val="99"/>
    <w:semiHidden/>
    <w:rsid w:val="00C877B7"/>
    <w:pPr>
      <w:tabs>
        <w:tab w:val="left" w:pos="601"/>
      </w:tabs>
      <w:spacing w:line="180" w:lineRule="atLeast"/>
    </w:pPr>
    <w:rPr>
      <w:sz w:val="15"/>
    </w:rPr>
  </w:style>
  <w:style w:type="paragraph" w:styleId="Listeoverfigurer">
    <w:name w:val="table of figures"/>
    <w:basedOn w:val="Normal"/>
    <w:next w:val="Normal"/>
    <w:uiPriority w:val="99"/>
    <w:semiHidden/>
    <w:rsid w:val="00D27DF7"/>
  </w:style>
  <w:style w:type="paragraph" w:customStyle="1" w:styleId="Template-DokumentNavn">
    <w:name w:val="Template - Dokument Navn"/>
    <w:basedOn w:val="Template"/>
    <w:next w:val="Template-Dato"/>
    <w:uiPriority w:val="99"/>
    <w:semiHidden/>
    <w:rsid w:val="006546E0"/>
    <w:pPr>
      <w:spacing w:line="240" w:lineRule="atLeast"/>
    </w:pPr>
    <w:rPr>
      <w:rFonts w:ascii="Century Schoolbook" w:hAnsi="Century Schoolbook"/>
      <w:b/>
      <w:sz w:val="32"/>
    </w:rPr>
  </w:style>
  <w:style w:type="paragraph" w:customStyle="1" w:styleId="HelpText">
    <w:name w:val="HelpText"/>
    <w:uiPriority w:val="99"/>
    <w:semiHidden/>
    <w:rsid w:val="00D27DF7"/>
    <w:rPr>
      <w:i/>
      <w:szCs w:val="24"/>
      <w:lang w:eastAsia="en-US"/>
    </w:rPr>
  </w:style>
  <w:style w:type="paragraph" w:customStyle="1" w:styleId="Template-Tekst">
    <w:name w:val="Template - Tekst"/>
    <w:basedOn w:val="Template"/>
    <w:uiPriority w:val="99"/>
    <w:semiHidden/>
    <w:rsid w:val="00735637"/>
    <w:pPr>
      <w:spacing w:line="360" w:lineRule="atLeast"/>
    </w:pPr>
  </w:style>
  <w:style w:type="paragraph" w:styleId="Markeringsbobletekst">
    <w:name w:val="Balloon Text"/>
    <w:basedOn w:val="Normal"/>
    <w:link w:val="MarkeringsbobletekstTegn"/>
    <w:uiPriority w:val="99"/>
    <w:semiHidden/>
    <w:rsid w:val="00D27D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D27DF7"/>
    <w:rPr>
      <w:rFonts w:ascii="Tahoma" w:hAnsi="Tahoma" w:cs="Tahoma"/>
      <w:sz w:val="16"/>
      <w:szCs w:val="16"/>
    </w:rPr>
  </w:style>
  <w:style w:type="character" w:styleId="Pladsholdertekst">
    <w:name w:val="Placeholder Text"/>
    <w:basedOn w:val="Standardskrifttypeiafsnit"/>
    <w:uiPriority w:val="99"/>
    <w:semiHidden/>
    <w:rsid w:val="00886AA1"/>
    <w:rPr>
      <w:color w:val="808080"/>
    </w:rPr>
  </w:style>
  <w:style w:type="paragraph" w:customStyle="1" w:styleId="Kildeangivelse">
    <w:name w:val="Kildeangivelse"/>
    <w:basedOn w:val="Normal"/>
    <w:next w:val="Normal"/>
    <w:link w:val="KildeangivelseChar"/>
    <w:uiPriority w:val="99"/>
    <w:rsid w:val="00886AA1"/>
    <w:pPr>
      <w:keepLines/>
      <w:spacing w:line="200" w:lineRule="atLeast"/>
      <w:ind w:left="822" w:right="227" w:hanging="595"/>
    </w:pPr>
    <w:rPr>
      <w:sz w:val="14"/>
      <w:szCs w:val="24"/>
      <w:lang w:eastAsia="en-US"/>
    </w:rPr>
  </w:style>
  <w:style w:type="character" w:customStyle="1" w:styleId="KildeangivelseChar">
    <w:name w:val="Kildeangivelse Char"/>
    <w:link w:val="Kildeangivelse"/>
    <w:uiPriority w:val="99"/>
    <w:locked/>
    <w:rsid w:val="00886AA1"/>
    <w:rPr>
      <w:sz w:val="14"/>
      <w:szCs w:val="24"/>
      <w:lang w:eastAsia="en-US"/>
    </w:rPr>
  </w:style>
  <w:style w:type="paragraph" w:customStyle="1" w:styleId="Pladsholdertxtfelt">
    <w:name w:val="Pladsholder txtfelt"/>
    <w:uiPriority w:val="99"/>
    <w:rsid w:val="00D27DF7"/>
    <w:pPr>
      <w:spacing w:line="240" w:lineRule="auto"/>
      <w:ind w:left="227" w:right="227"/>
    </w:pPr>
    <w:rPr>
      <w:rFonts w:ascii="Franklin Gothic Book" w:hAnsi="Franklin Gothic Book"/>
      <w:sz w:val="16"/>
      <w:szCs w:val="24"/>
      <w:lang w:eastAsia="en-US"/>
    </w:rPr>
  </w:style>
  <w:style w:type="paragraph" w:customStyle="1" w:styleId="BoksOverskrift">
    <w:name w:val="Boks Overskrift"/>
    <w:basedOn w:val="Normal"/>
    <w:uiPriority w:val="99"/>
    <w:rsid w:val="00886AA1"/>
    <w:pPr>
      <w:keepNext/>
      <w:keepLines/>
      <w:framePr w:hSpace="141" w:wrap="around" w:vAnchor="text" w:hAnchor="text" w:x="227" w:y="1"/>
      <w:tabs>
        <w:tab w:val="left" w:pos="340"/>
      </w:tabs>
      <w:spacing w:after="210" w:line="210" w:lineRule="atLeast"/>
      <w:ind w:left="227" w:right="227"/>
      <w:suppressOverlap/>
    </w:pPr>
    <w:rPr>
      <w:rFonts w:ascii="Franklin Gothic Book" w:hAnsi="Franklin Gothic Book"/>
      <w:b/>
      <w:sz w:val="16"/>
      <w:szCs w:val="24"/>
      <w:lang w:eastAsia="en-US"/>
    </w:rPr>
  </w:style>
  <w:style w:type="paragraph" w:customStyle="1" w:styleId="Tabel">
    <w:name w:val="Tabel"/>
    <w:basedOn w:val="Normal"/>
    <w:uiPriority w:val="99"/>
    <w:rsid w:val="00D27DF7"/>
    <w:rPr>
      <w:rFonts w:ascii="Franklin Gothic Book" w:hAnsi="Franklin Gothic Book"/>
      <w:sz w:val="16"/>
    </w:rPr>
  </w:style>
  <w:style w:type="paragraph" w:customStyle="1" w:styleId="Tabeltal">
    <w:name w:val="Tabel tal"/>
    <w:basedOn w:val="Tabeltekst"/>
    <w:uiPriority w:val="99"/>
    <w:rsid w:val="00D27DF7"/>
    <w:pPr>
      <w:jc w:val="right"/>
    </w:pPr>
  </w:style>
  <w:style w:type="paragraph" w:customStyle="1" w:styleId="TabeltalTotal">
    <w:name w:val="Tabel tal Total"/>
    <w:basedOn w:val="Tabeltal"/>
    <w:uiPriority w:val="99"/>
    <w:rsid w:val="00D27DF7"/>
    <w:rPr>
      <w:b/>
    </w:rPr>
  </w:style>
  <w:style w:type="paragraph" w:styleId="Bibliografi">
    <w:name w:val="Bibliography"/>
    <w:basedOn w:val="Normal"/>
    <w:next w:val="Normal"/>
    <w:uiPriority w:val="99"/>
    <w:semiHidden/>
    <w:rsid w:val="00D27DF7"/>
  </w:style>
  <w:style w:type="character" w:styleId="Bogenstitel">
    <w:name w:val="Book Title"/>
    <w:basedOn w:val="Standardskrifttypeiafsnit"/>
    <w:uiPriority w:val="99"/>
    <w:semiHidden/>
    <w:qFormat/>
    <w:rsid w:val="00D27DF7"/>
    <w:rPr>
      <w:b/>
      <w:bCs/>
      <w:i/>
      <w:iCs/>
      <w:spacing w:val="5"/>
    </w:rPr>
  </w:style>
  <w:style w:type="table" w:styleId="Farvetgitter">
    <w:name w:val="Colorful Grid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vetliste">
    <w:name w:val="Colorful List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vetskygge">
    <w:name w:val="Colorful Shading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D27DF7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D27DF7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D27DF7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D27DF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D27DF7"/>
    <w:rPr>
      <w:b/>
      <w:bCs/>
    </w:rPr>
  </w:style>
  <w:style w:type="table" w:styleId="Mrkliste">
    <w:name w:val="Dark List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kumentoversigt">
    <w:name w:val="Document Map"/>
    <w:basedOn w:val="Normal"/>
    <w:link w:val="DokumentoversigtTegn"/>
    <w:uiPriority w:val="99"/>
    <w:semiHidden/>
    <w:rsid w:val="00D27DF7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D27DF7"/>
    <w:rPr>
      <w:rFonts w:ascii="Segoe UI" w:hAnsi="Segoe UI" w:cs="Segoe UI"/>
      <w:sz w:val="16"/>
      <w:szCs w:val="16"/>
    </w:rPr>
  </w:style>
  <w:style w:type="paragraph" w:styleId="Indeks1">
    <w:name w:val="index 1"/>
    <w:basedOn w:val="Normal"/>
    <w:next w:val="Normal"/>
    <w:autoRedefine/>
    <w:uiPriority w:val="99"/>
    <w:semiHidden/>
    <w:rsid w:val="00D27DF7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D27DF7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D27DF7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D27DF7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D27DF7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D27DF7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D27DF7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D27DF7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D27DF7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D27DF7"/>
    <w:rPr>
      <w:rFonts w:eastAsiaTheme="majorEastAsia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D27DF7"/>
    <w:rPr>
      <w:i/>
      <w:iCs/>
      <w:color w:val="4F81BD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D27DF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99"/>
    <w:semiHidden/>
    <w:rsid w:val="00D27DF7"/>
    <w:rPr>
      <w:i/>
      <w:iCs/>
      <w:color w:val="4F81BD" w:themeColor="accent1"/>
    </w:rPr>
  </w:style>
  <w:style w:type="character" w:styleId="Kraftighenvisning">
    <w:name w:val="Intense Reference"/>
    <w:basedOn w:val="Standardskrifttypeiafsnit"/>
    <w:uiPriority w:val="99"/>
    <w:semiHidden/>
    <w:qFormat/>
    <w:rsid w:val="00D27DF7"/>
    <w:rPr>
      <w:b/>
      <w:bCs/>
      <w:smallCaps/>
      <w:color w:val="4F81BD" w:themeColor="accent1"/>
      <w:spacing w:val="5"/>
    </w:rPr>
  </w:style>
  <w:style w:type="table" w:styleId="Lystgitter">
    <w:name w:val="Light Grid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ysliste">
    <w:name w:val="Light List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skygge">
    <w:name w:val="Light Shading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rsid w:val="00D27DF7"/>
    <w:pPr>
      <w:spacing w:line="240" w:lineRule="auto"/>
    </w:pPr>
    <w:rPr>
      <w:rFonts w:ascii="Verdana" w:hAnsi="Verdan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rsid w:val="00D27DF7"/>
    <w:pPr>
      <w:spacing w:line="240" w:lineRule="auto"/>
    </w:pPr>
    <w:rPr>
      <w:rFonts w:ascii="Verdana" w:hAnsi="Verdana"/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rsid w:val="00D27DF7"/>
    <w:pPr>
      <w:spacing w:line="240" w:lineRule="auto"/>
    </w:pPr>
    <w:rPr>
      <w:rFonts w:ascii="Verdana" w:hAnsi="Verdana"/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rsid w:val="00D27DF7"/>
    <w:pPr>
      <w:spacing w:line="240" w:lineRule="auto"/>
    </w:pPr>
    <w:rPr>
      <w:rFonts w:ascii="Verdana" w:hAnsi="Verdana"/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rsid w:val="00D27DF7"/>
    <w:pPr>
      <w:spacing w:line="240" w:lineRule="auto"/>
    </w:pPr>
    <w:rPr>
      <w:rFonts w:ascii="Verdana" w:hAnsi="Verdana"/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rsid w:val="00D27DF7"/>
    <w:pPr>
      <w:spacing w:line="240" w:lineRule="auto"/>
    </w:pPr>
    <w:rPr>
      <w:rFonts w:ascii="Verdana" w:hAnsi="Verdana"/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eafsnit">
    <w:name w:val="List Paragraph"/>
    <w:basedOn w:val="Normal"/>
    <w:uiPriority w:val="99"/>
    <w:semiHidden/>
    <w:qFormat/>
    <w:rsid w:val="00D27DF7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D27DF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D27DF7"/>
    <w:rPr>
      <w:rFonts w:ascii="Consolas" w:hAnsi="Consolas" w:cs="Consolas"/>
    </w:rPr>
  </w:style>
  <w:style w:type="table" w:styleId="Mediumgitter1">
    <w:name w:val="Medium Grid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itter2">
    <w:name w:val="Medium Grid 2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e1">
    <w:name w:val="Medium List 1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e2">
    <w:name w:val="Medium List 2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genafstand">
    <w:name w:val="No Spacing"/>
    <w:uiPriority w:val="99"/>
    <w:semiHidden/>
    <w:qFormat/>
    <w:rsid w:val="00D27DF7"/>
    <w:pPr>
      <w:spacing w:line="240" w:lineRule="auto"/>
    </w:pPr>
    <w:rPr>
      <w:rFonts w:ascii="Verdana" w:hAnsi="Verdana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D27DF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D27DF7"/>
    <w:rPr>
      <w:i/>
      <w:iCs/>
      <w:color w:val="404040" w:themeColor="text1" w:themeTint="BF"/>
    </w:rPr>
  </w:style>
  <w:style w:type="character" w:styleId="Svagfremhvning">
    <w:name w:val="Subtle Emphasis"/>
    <w:basedOn w:val="Standardskrifttypeiafsnit"/>
    <w:uiPriority w:val="99"/>
    <w:semiHidden/>
    <w:qFormat/>
    <w:rsid w:val="00D27DF7"/>
    <w:rPr>
      <w:i/>
      <w:iCs/>
      <w:color w:val="404040" w:themeColor="text1" w:themeTint="BF"/>
    </w:rPr>
  </w:style>
  <w:style w:type="character" w:styleId="Svaghenvisning">
    <w:name w:val="Subtle Reference"/>
    <w:basedOn w:val="Standardskrifttypeiafsnit"/>
    <w:uiPriority w:val="99"/>
    <w:semiHidden/>
    <w:qFormat/>
    <w:rsid w:val="00D27DF7"/>
    <w:rPr>
      <w:smallCaps/>
      <w:color w:val="5A5A5A" w:themeColor="text1" w:themeTint="A5"/>
    </w:rPr>
  </w:style>
  <w:style w:type="paragraph" w:styleId="Citatsamling">
    <w:name w:val="table of authorities"/>
    <w:basedOn w:val="Normal"/>
    <w:next w:val="Normal"/>
    <w:uiPriority w:val="99"/>
    <w:semiHidden/>
    <w:rsid w:val="00D27DF7"/>
    <w:pPr>
      <w:ind w:left="200" w:hanging="200"/>
    </w:pPr>
  </w:style>
  <w:style w:type="paragraph" w:styleId="Citatoverskrift">
    <w:name w:val="toa heading"/>
    <w:basedOn w:val="Normal"/>
    <w:next w:val="Normal"/>
    <w:uiPriority w:val="99"/>
    <w:semiHidden/>
    <w:rsid w:val="00D27DF7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Overskrift">
    <w:name w:val="TOC Heading"/>
    <w:basedOn w:val="Overskrift1"/>
    <w:next w:val="Normal"/>
    <w:uiPriority w:val="99"/>
    <w:semiHidden/>
    <w:qFormat/>
    <w:rsid w:val="00D27DF7"/>
    <w:pPr>
      <w:keepNext/>
      <w:keepLines/>
      <w:spacing w:before="240"/>
      <w:outlineLvl w:val="9"/>
    </w:pPr>
    <w:rPr>
      <w:rFonts w:eastAsiaTheme="majorEastAsia" w:cstheme="majorBidi"/>
      <w:b w:val="0"/>
      <w:bCs w:val="0"/>
      <w:color w:val="365F91" w:themeColor="accent1" w:themeShade="BF"/>
      <w:sz w:val="32"/>
    </w:rPr>
  </w:style>
  <w:style w:type="paragraph" w:customStyle="1" w:styleId="Template-JNr0">
    <w:name w:val="Template - J Nr"/>
    <w:basedOn w:val="Template"/>
    <w:uiPriority w:val="99"/>
    <w:semiHidden/>
    <w:rsid w:val="00F7172A"/>
    <w:pPr>
      <w:tabs>
        <w:tab w:val="left" w:pos="601"/>
      </w:tabs>
      <w:spacing w:line="180" w:lineRule="atLeast"/>
    </w:pPr>
    <w:rPr>
      <w:rFonts w:ascii="Franklin Gothic Book" w:hAnsi="Franklin Gothic Book"/>
      <w:sz w:val="15"/>
    </w:rPr>
  </w:style>
  <w:style w:type="paragraph" w:customStyle="1" w:styleId="BMbrdtekst">
    <w:name w:val="BMbrødtekst"/>
    <w:basedOn w:val="Normal"/>
    <w:next w:val="Normal"/>
    <w:uiPriority w:val="99"/>
    <w:semiHidden/>
    <w:qFormat/>
    <w:rsid w:val="00D27DF7"/>
    <w:pPr>
      <w:spacing w:line="288" w:lineRule="auto"/>
    </w:pPr>
    <w:rPr>
      <w:rFonts w:ascii="Verdana" w:eastAsia="Calibri" w:hAnsi="Verdana" w:cs="Helvetica"/>
      <w:szCs w:val="22"/>
    </w:rPr>
  </w:style>
  <w:style w:type="paragraph" w:customStyle="1" w:styleId="Dokumentoverskrift">
    <w:name w:val="Dokumentoverskrift"/>
    <w:basedOn w:val="Normal"/>
    <w:uiPriority w:val="99"/>
    <w:semiHidden/>
    <w:rsid w:val="00D27DF7"/>
    <w:rPr>
      <w:b/>
    </w:rPr>
  </w:style>
  <w:style w:type="table" w:customStyle="1" w:styleId="GridTable1Light-Accent11">
    <w:name w:val="Grid Table 1 Light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">
    <w:name w:val="Grid Table 1 Light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-Accent11">
    <w:name w:val="Grid Table 2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-Accent21">
    <w:name w:val="Grid Table 2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-Accent31">
    <w:name w:val="Grid Table 2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-Accent41">
    <w:name w:val="Grid Table 2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-Accent51">
    <w:name w:val="Grid Table 2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-Accent61">
    <w:name w:val="Grid Table 2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21">
    <w:name w:val="Grid Table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3-Accent11">
    <w:name w:val="Grid Table 3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-Accent21">
    <w:name w:val="Grid Table 3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-Accent31">
    <w:name w:val="Grid Table 3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-Accent41">
    <w:name w:val="Grid Table 3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-Accent51">
    <w:name w:val="Grid Table 3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-Accent61">
    <w:name w:val="Grid Table 3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31">
    <w:name w:val="Grid Table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4-Accent11">
    <w:name w:val="Grid Table 4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-Accent21">
    <w:name w:val="Grid Table 4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-Accent31">
    <w:name w:val="Grid Table 4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-Accent41">
    <w:name w:val="Grid Table 4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-Accent51">
    <w:name w:val="Grid Table 4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-Accent61">
    <w:name w:val="Grid Table 4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41">
    <w:name w:val="Grid Table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5Dark-Accent11">
    <w:name w:val="Grid Table 5 Dark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-Accent21">
    <w:name w:val="Grid Table 5 Dark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-Accent31">
    <w:name w:val="Grid Table 5 Dark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-Accent41">
    <w:name w:val="Grid Table 5 Dark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-Accent51">
    <w:name w:val="Grid Table 5 Dark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-Accent61">
    <w:name w:val="Grid Table 5 Dark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5Dark1">
    <w:name w:val="Grid Table 5 Dark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6Colorful-Accent11">
    <w:name w:val="Grid Table 6 Colorful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-Accent21">
    <w:name w:val="Grid Table 6 Colorful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-Accent31">
    <w:name w:val="Grid Table 6 Colorful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-Accent41">
    <w:name w:val="Grid Table 6 Colorful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-Accent51">
    <w:name w:val="Grid Table 6 Colorful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-Accent61">
    <w:name w:val="Grid Table 6 Colorful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6Colorful1">
    <w:name w:val="Grid Table 6 Colorful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7Colorful-Accent11">
    <w:name w:val="Grid Table 7 Colorful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-Accent21">
    <w:name w:val="Grid Table 7 Colorful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-Accent31">
    <w:name w:val="Grid Table 7 Colorful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-Accent41">
    <w:name w:val="Grid Table 7 Colorful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-Accent51">
    <w:name w:val="Grid Table 7 Colorful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-Accent61">
    <w:name w:val="Grid Table 7 Colorful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7Colorful1">
    <w:name w:val="Grid Table 7 Colorful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ListTable1Light-Accent11">
    <w:name w:val="List Table 1 Light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-Accent21">
    <w:name w:val="List Table 1 Light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-Accent31">
    <w:name w:val="List Table 1 Light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-Accent41">
    <w:name w:val="List Table 1 Light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-Accent51">
    <w:name w:val="List Table 1 Light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-Accent61">
    <w:name w:val="List Table 1 Light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1Light1">
    <w:name w:val="List Table 1 Light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-Accent11">
    <w:name w:val="List Table 2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-Accent21">
    <w:name w:val="List Table 2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-Accent31">
    <w:name w:val="List Table 2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-Accent41">
    <w:name w:val="List Table 2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-Accent51">
    <w:name w:val="List Table 2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-Accent61">
    <w:name w:val="List Table 2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1">
    <w:name w:val="List Table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-Accent11">
    <w:name w:val="List Table 3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-Accent21">
    <w:name w:val="List Table 3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-Accent31">
    <w:name w:val="List Table 3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-Accent41">
    <w:name w:val="List Table 3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-Accent51">
    <w:name w:val="List Table 3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-Accent61">
    <w:name w:val="List Table 3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31">
    <w:name w:val="List Table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4-Accent11">
    <w:name w:val="List Table 4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-Accent21">
    <w:name w:val="List Table 4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-Accent31">
    <w:name w:val="List Table 4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-Accent41">
    <w:name w:val="List Table 4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-Accent51">
    <w:name w:val="List Table 4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-Accent61">
    <w:name w:val="List Table 4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41">
    <w:name w:val="List Table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5Dark-Accent11">
    <w:name w:val="List Table 5 Dark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21">
    <w:name w:val="List Table 5 Dark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31">
    <w:name w:val="List Table 5 Dark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41">
    <w:name w:val="List Table 5 Dark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61">
    <w:name w:val="List Table 5 Dark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1">
    <w:name w:val="List Table 5 Dark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-Accent11">
    <w:name w:val="List Table 6 Colorful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-Accent21">
    <w:name w:val="List Table 6 Colorful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-Accent31">
    <w:name w:val="List Table 6 Colorful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-Accent41">
    <w:name w:val="List Table 6 Colorful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-Accent51">
    <w:name w:val="List Table 6 Colorful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-Accent61">
    <w:name w:val="List Table 6 Colorful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6Colorful1">
    <w:name w:val="List Table 6 Colorful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7Colorful-Accent11">
    <w:name w:val="List Table 7 Colorful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21">
    <w:name w:val="List Table 7 Colorful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1">
    <w:name w:val="List Table 7 Colorful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41">
    <w:name w:val="List Table 7 Colorful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61">
    <w:name w:val="List Table 7 Colorful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1">
    <w:name w:val="List Table 7 Colorful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Navnogtitel">
    <w:name w:val="Navn og titel"/>
    <w:basedOn w:val="Normal"/>
    <w:uiPriority w:val="99"/>
    <w:semiHidden/>
    <w:qFormat/>
    <w:rsid w:val="00D27DF7"/>
    <w:pPr>
      <w:jc w:val="right"/>
    </w:pPr>
  </w:style>
  <w:style w:type="table" w:customStyle="1" w:styleId="PlainTable11">
    <w:name w:val="Plain Table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27DF7"/>
    <w:rPr>
      <w:sz w:val="14"/>
    </w:rPr>
  </w:style>
  <w:style w:type="table" w:customStyle="1" w:styleId="TableGridLight1">
    <w:name w:val="Table Grid Light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mplate-Dokumenttype">
    <w:name w:val="Template - Dokumenttype"/>
    <w:basedOn w:val="Normal"/>
    <w:uiPriority w:val="99"/>
    <w:semiHidden/>
    <w:qFormat/>
    <w:rsid w:val="00D27DF7"/>
    <w:pPr>
      <w:spacing w:before="840"/>
    </w:pPr>
    <w:rPr>
      <w:b/>
      <w:caps/>
      <w:sz w:val="24"/>
    </w:rPr>
  </w:style>
  <w:style w:type="paragraph" w:customStyle="1" w:styleId="Template-narrow">
    <w:name w:val="Template - narrow"/>
    <w:basedOn w:val="Normal"/>
    <w:uiPriority w:val="99"/>
    <w:semiHidden/>
    <w:qFormat/>
    <w:rsid w:val="00D27DF7"/>
    <w:pPr>
      <w:spacing w:line="60" w:lineRule="exact"/>
    </w:pPr>
  </w:style>
  <w:style w:type="paragraph" w:customStyle="1" w:styleId="Template-Tjekboks">
    <w:name w:val="Template - Tjekboks"/>
    <w:basedOn w:val="Normal"/>
    <w:uiPriority w:val="99"/>
    <w:semiHidden/>
    <w:qFormat/>
    <w:rsid w:val="00D27DF7"/>
    <w:pPr>
      <w:jc w:val="center"/>
    </w:pPr>
    <w:rPr>
      <w:sz w:val="24"/>
      <w:szCs w:val="24"/>
    </w:rPr>
  </w:style>
  <w:style w:type="paragraph" w:customStyle="1" w:styleId="Template-Virksomhedsnavn0">
    <w:name w:val="Template - Virksomhedsnavn"/>
    <w:basedOn w:val="Template"/>
    <w:next w:val="Template-Adresse"/>
    <w:uiPriority w:val="99"/>
    <w:semiHidden/>
    <w:rsid w:val="00D27DF7"/>
    <w:rPr>
      <w:rFonts w:ascii="Tahoma" w:hAnsi="Tahoma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asj@kum.dk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8403D1850D482CA333694B91020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B3AD96-3D36-4A56-BBF3-F44477AB4738}"/>
      </w:docPartPr>
      <w:docPartBody>
        <w:p w:rsidR="00A21AA1" w:rsidRDefault="0032427B" w:rsidP="0032427B">
          <w:pPr>
            <w:pStyle w:val="DE8403D1850D482CA333694B910209C9"/>
          </w:pPr>
          <w:r w:rsidRPr="00320057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5D"/>
    <w:rsid w:val="002601D4"/>
    <w:rsid w:val="002C695C"/>
    <w:rsid w:val="00313F38"/>
    <w:rsid w:val="0032427B"/>
    <w:rsid w:val="003723C9"/>
    <w:rsid w:val="003B0A33"/>
    <w:rsid w:val="003B298F"/>
    <w:rsid w:val="003E1E92"/>
    <w:rsid w:val="00453E8E"/>
    <w:rsid w:val="005127E4"/>
    <w:rsid w:val="0055725D"/>
    <w:rsid w:val="005917D0"/>
    <w:rsid w:val="00622EF1"/>
    <w:rsid w:val="00692C92"/>
    <w:rsid w:val="007522B7"/>
    <w:rsid w:val="0078030D"/>
    <w:rsid w:val="0080668C"/>
    <w:rsid w:val="008C2B17"/>
    <w:rsid w:val="009517F1"/>
    <w:rsid w:val="00982258"/>
    <w:rsid w:val="009C1A7D"/>
    <w:rsid w:val="00A21AA1"/>
    <w:rsid w:val="00A92BBC"/>
    <w:rsid w:val="00B57A15"/>
    <w:rsid w:val="00C86DF4"/>
    <w:rsid w:val="00D2022C"/>
    <w:rsid w:val="00DA7FC4"/>
    <w:rsid w:val="00F56698"/>
    <w:rsid w:val="00FA3D6C"/>
    <w:rsid w:val="00FD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32427B"/>
    <w:rPr>
      <w:color w:val="808080"/>
    </w:rPr>
  </w:style>
  <w:style w:type="paragraph" w:customStyle="1" w:styleId="EB456FDBA069443FB134AA8E3BC4497C">
    <w:name w:val="EB456FDBA069443FB134AA8E3BC4497C"/>
    <w:rsid w:val="00982258"/>
    <w:pPr>
      <w:spacing w:after="160" w:line="259" w:lineRule="auto"/>
    </w:pPr>
    <w:rPr>
      <w:lang w:val="da-DK" w:eastAsia="da-DK"/>
    </w:rPr>
  </w:style>
  <w:style w:type="paragraph" w:customStyle="1" w:styleId="EB456FDBA069443FB134AA8E3BC4497C1">
    <w:name w:val="EB456FDBA069443FB134AA8E3BC4497C1"/>
    <w:rsid w:val="0032427B"/>
    <w:pPr>
      <w:tabs>
        <w:tab w:val="left" w:pos="8165"/>
        <w:tab w:val="left" w:pos="8766"/>
      </w:tabs>
      <w:spacing w:after="0" w:line="180" w:lineRule="atLeast"/>
    </w:pPr>
    <w:rPr>
      <w:rFonts w:ascii="Franklin Gothic Book" w:eastAsia="Times New Roman" w:hAnsi="Franklin Gothic Book" w:cs="Times New Roman"/>
      <w:noProof/>
      <w:sz w:val="15"/>
      <w:szCs w:val="24"/>
      <w:lang w:val="da-DK"/>
    </w:rPr>
  </w:style>
  <w:style w:type="paragraph" w:customStyle="1" w:styleId="DE8403D1850D482CA333694B910209C9">
    <w:name w:val="DE8403D1850D482CA333694B910209C9"/>
    <w:rsid w:val="003242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bs:GrowBusinessDocument xmlns:gbs="http://www.software-innovation.no/growBusinessDocument" gbs:officeVersion="2007" gbs:sourceId="560372" gbs:entity="Document" gbs:templateDesignerVersion="3.1 F">
  <gbs:DocumentNumber gbs:loadFromGrowBusiness="OnProduce" gbs:saveInGrowBusiness="False" gbs:connected="true" gbs:recno="" gbs:entity="" gbs:datatype="string" gbs:key="10000">19/03775-9</gbs:DocumentNumber>
  <gbs:Title gbs:loadFromGrowBusiness="OnProduce" gbs:saveInGrowBusiness="False" gbs:connected="true" gbs:recno="" gbs:entity="" gbs:datatype="string" gbs:key="10001">Høringsnotat om Danmarks rapport om opfølgning på UNESCO's konvention om kulturel mangfoldighed (2005-konventionen)</gbs:Title>
  <gbs:DocumentNumber gbs:loadFromGrowBusiness="OnProduce" gbs:saveInGrowBusiness="False" gbs:connected="true" gbs:recno="" gbs:entity="" gbs:datatype="string" gbs:key="10002">19/03775-9</gbs:DocumentNumber>
</gbs:GrowBusinessDocument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62501-49AA-4A2C-A26A-E04E9B4043F8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B4C0106C-F122-4682-A4FE-EB3121CB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655</Words>
  <Characters>4000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>Kulturministeriet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Anne Julie Schmitt Jensen</dc:creator>
  <cp:lastModifiedBy>Marianne Buxbom</cp:lastModifiedBy>
  <cp:revision>2</cp:revision>
  <dcterms:created xsi:type="dcterms:W3CDTF">2020-02-11T11:53:00Z</dcterms:created>
  <dcterms:modified xsi:type="dcterms:W3CDTF">2020-02-11T11:53:00Z</dcterms:modified>
</cp:coreProperties>
</file>